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E887F" w14:textId="77777777" w:rsidR="00A71D5D" w:rsidRDefault="00A71D5D" w:rsidP="00BC725A">
      <w:pPr>
        <w:tabs>
          <w:tab w:val="left" w:pos="2268"/>
        </w:tabs>
        <w:suppressAutoHyphens/>
        <w:spacing w:before="240"/>
        <w:ind w:left="2268" w:hanging="2268"/>
        <w:rPr>
          <w:color w:val="00B0F0"/>
          <w:spacing w:val="-3"/>
          <w:sz w:val="22"/>
          <w:szCs w:val="22"/>
        </w:rPr>
      </w:pPr>
      <w:bookmarkStart w:id="0" w:name="_Toc348600993"/>
    </w:p>
    <w:p w14:paraId="0A1074BD" w14:textId="65596E6F" w:rsidR="00BC725A" w:rsidRPr="00142B2F" w:rsidRDefault="00BC725A" w:rsidP="00BC725A">
      <w:pPr>
        <w:tabs>
          <w:tab w:val="left" w:pos="2268"/>
        </w:tabs>
        <w:suppressAutoHyphens/>
        <w:spacing w:before="240"/>
        <w:ind w:left="2268" w:hanging="2268"/>
        <w:rPr>
          <w:spacing w:val="-2"/>
        </w:rPr>
      </w:pPr>
      <w:r>
        <w:rPr>
          <w:b/>
          <w:i/>
          <w:spacing w:val="-2"/>
        </w:rPr>
        <w:t>IMPORTANT NOTE:</w:t>
      </w:r>
      <w:r>
        <w:rPr>
          <w:i/>
          <w:spacing w:val="-2"/>
        </w:rPr>
        <w:tab/>
        <w:t xml:space="preserve">This Report, together with details of all protests, has to be sent by the Jury President to the FAI Secretary General and to the </w:t>
      </w:r>
      <w:r w:rsidR="00454449">
        <w:rPr>
          <w:i/>
          <w:spacing w:val="-2"/>
        </w:rPr>
        <w:t>ISC</w:t>
      </w:r>
      <w:r>
        <w:rPr>
          <w:i/>
          <w:spacing w:val="-2"/>
        </w:rPr>
        <w:t xml:space="preserve"> President within 8 days of the conclusion of the event.</w:t>
      </w:r>
    </w:p>
    <w:p w14:paraId="345B34B4" w14:textId="77777777" w:rsidR="00BC725A" w:rsidRPr="002A61F9" w:rsidRDefault="00BC725A" w:rsidP="00BC725A">
      <w:pPr>
        <w:suppressAutoHyphens/>
        <w:spacing w:before="240"/>
        <w:ind w:left="0"/>
        <w:rPr>
          <w:b/>
          <w:spacing w:val="-2"/>
          <w:lang w:val="fr-FR"/>
        </w:rPr>
      </w:pPr>
      <w:r w:rsidRPr="002A61F9">
        <w:rPr>
          <w:b/>
          <w:spacing w:val="-2"/>
          <w:lang w:val="fr-FR"/>
        </w:rPr>
        <w:t>FEDERATION AERONAUTIQUE INTERNATIONALE</w:t>
      </w:r>
    </w:p>
    <w:p w14:paraId="2A01A027" w14:textId="77777777" w:rsidR="00BC725A" w:rsidRPr="00142B2F" w:rsidRDefault="00BC725A" w:rsidP="00BC725A">
      <w:pPr>
        <w:suppressAutoHyphens/>
        <w:ind w:left="0"/>
        <w:rPr>
          <w:spacing w:val="-2"/>
          <w:lang w:val="fr-FR"/>
        </w:rPr>
      </w:pPr>
      <w:r w:rsidRPr="00142B2F">
        <w:rPr>
          <w:spacing w:val="-2"/>
          <w:lang w:val="fr-FR"/>
        </w:rPr>
        <w:t>Secretary General</w:t>
      </w:r>
    </w:p>
    <w:p w14:paraId="1B69CBF1" w14:textId="77777777" w:rsidR="00BC725A" w:rsidRPr="00142B2F" w:rsidRDefault="00BC725A" w:rsidP="00BC725A">
      <w:pPr>
        <w:suppressAutoHyphens/>
        <w:ind w:left="0"/>
        <w:rPr>
          <w:spacing w:val="-2"/>
          <w:lang w:val="fr-FR"/>
        </w:rPr>
      </w:pPr>
      <w:r w:rsidRPr="00142B2F">
        <w:rPr>
          <w:spacing w:val="-2"/>
          <w:lang w:val="fr-FR"/>
        </w:rPr>
        <w:t>Maison du Sport Internationale</w:t>
      </w:r>
    </w:p>
    <w:p w14:paraId="44C192E0" w14:textId="77777777" w:rsidR="00BC725A" w:rsidRPr="00142B2F" w:rsidRDefault="00BC725A" w:rsidP="00BC725A">
      <w:pPr>
        <w:suppressAutoHyphens/>
        <w:ind w:left="0"/>
        <w:rPr>
          <w:spacing w:val="-2"/>
          <w:lang w:val="fr-FR"/>
        </w:rPr>
      </w:pPr>
      <w:r w:rsidRPr="00CF08CC">
        <w:rPr>
          <w:spacing w:val="-2"/>
          <w:lang w:val="fr-FR"/>
        </w:rPr>
        <w:t>Avenue de Rhodanie</w:t>
      </w:r>
      <w:r w:rsidRPr="00142B2F">
        <w:rPr>
          <w:spacing w:val="-2"/>
          <w:lang w:val="fr-FR"/>
        </w:rPr>
        <w:t xml:space="preserve"> 54</w:t>
      </w:r>
    </w:p>
    <w:p w14:paraId="512C694D" w14:textId="77777777" w:rsidR="00BC725A" w:rsidRPr="007219F7" w:rsidRDefault="00BC725A" w:rsidP="00BC725A">
      <w:pPr>
        <w:suppressAutoHyphens/>
        <w:ind w:left="0"/>
        <w:rPr>
          <w:spacing w:val="-2"/>
          <w:lang w:val="en-US"/>
        </w:rPr>
      </w:pPr>
      <w:r w:rsidRPr="00142B2F">
        <w:rPr>
          <w:spacing w:val="-2"/>
          <w:lang w:val="fr-FR"/>
        </w:rPr>
        <w:t>CH – 1007 Lausanne</w:t>
      </w:r>
    </w:p>
    <w:p w14:paraId="2FD08537" w14:textId="77777777" w:rsidR="00BC725A" w:rsidRPr="007219F7" w:rsidRDefault="00BC725A" w:rsidP="00BC725A">
      <w:pPr>
        <w:suppressAutoHyphens/>
        <w:spacing w:after="480"/>
        <w:ind w:left="0"/>
        <w:rPr>
          <w:spacing w:val="-2"/>
          <w:lang w:val="en-US"/>
        </w:rPr>
      </w:pPr>
      <w:r w:rsidRPr="007219F7">
        <w:rPr>
          <w:spacing w:val="-2"/>
          <w:lang w:val="en-US"/>
        </w:rPr>
        <w:t>Switzerland</w:t>
      </w:r>
    </w:p>
    <w:p w14:paraId="6D936B71" w14:textId="5865E330" w:rsidR="00BC725A" w:rsidRPr="00347C74" w:rsidRDefault="00347C74" w:rsidP="00BC725A">
      <w:pPr>
        <w:tabs>
          <w:tab w:val="left" w:leader="underscore" w:pos="5103"/>
        </w:tabs>
        <w:suppressAutoHyphens/>
        <w:ind w:left="0"/>
        <w:rPr>
          <w:spacing w:val="-2"/>
          <w:u w:val="single"/>
        </w:rPr>
      </w:pPr>
      <w:proofErr w:type="spellStart"/>
      <w:r w:rsidRPr="00347C74">
        <w:rPr>
          <w:spacing w:val="-2"/>
          <w:u w:val="single"/>
        </w:rPr>
        <w:t>Tanay</w:t>
      </w:r>
      <w:proofErr w:type="spellEnd"/>
      <w:r w:rsidRPr="00347C74">
        <w:rPr>
          <w:spacing w:val="-2"/>
          <w:u w:val="single"/>
        </w:rPr>
        <w:t>,</w:t>
      </w:r>
      <w:r>
        <w:rPr>
          <w:spacing w:val="-2"/>
          <w:u w:val="single"/>
        </w:rPr>
        <w:t xml:space="preserve"> Russia</w:t>
      </w:r>
      <w:r w:rsidRPr="00347C74">
        <w:rPr>
          <w:spacing w:val="-2"/>
          <w:u w:val="single"/>
        </w:rPr>
        <w:t xml:space="preserve"> 19</w:t>
      </w:r>
      <w:r w:rsidRPr="00347C74">
        <w:rPr>
          <w:spacing w:val="-2"/>
          <w:u w:val="single"/>
          <w:vertAlign w:val="superscript"/>
        </w:rPr>
        <w:t>th</w:t>
      </w:r>
      <w:r w:rsidRPr="00347C74">
        <w:rPr>
          <w:spacing w:val="-2"/>
          <w:u w:val="single"/>
        </w:rPr>
        <w:t xml:space="preserve"> of August 2021</w:t>
      </w:r>
    </w:p>
    <w:p w14:paraId="4B8DAD6F" w14:textId="77777777" w:rsidR="00BC725A" w:rsidRDefault="00BC725A" w:rsidP="00BC725A">
      <w:pPr>
        <w:suppressAutoHyphens/>
        <w:ind w:left="0"/>
        <w:rPr>
          <w:spacing w:val="-2"/>
        </w:rPr>
      </w:pPr>
      <w:r>
        <w:rPr>
          <w:spacing w:val="-2"/>
          <w:sz w:val="16"/>
        </w:rPr>
        <w:t>(place and date)</w:t>
      </w:r>
    </w:p>
    <w:p w14:paraId="15435E02" w14:textId="77777777" w:rsidR="00BC725A" w:rsidRPr="00CD4169" w:rsidRDefault="00BC725A" w:rsidP="00BC725A">
      <w:pPr>
        <w:suppressAutoHyphens/>
        <w:spacing w:before="240"/>
        <w:jc w:val="center"/>
        <w:rPr>
          <w:b/>
          <w:color w:val="00B0F0"/>
          <w:sz w:val="24"/>
          <w:szCs w:val="24"/>
        </w:rPr>
      </w:pPr>
      <w:r w:rsidRPr="00CD4169">
        <w:rPr>
          <w:b/>
          <w:color w:val="00B0F0"/>
          <w:sz w:val="24"/>
          <w:szCs w:val="24"/>
        </w:rPr>
        <w:t>REPORT OF THE JURY PRESIDENT TO THE FAI</w:t>
      </w:r>
    </w:p>
    <w:p w14:paraId="547A2EAB" w14:textId="77777777" w:rsidR="00BC725A" w:rsidRDefault="00BC725A" w:rsidP="00BC725A">
      <w:pPr>
        <w:suppressAutoHyphens/>
        <w:spacing w:before="240"/>
        <w:jc w:val="center"/>
        <w:rPr>
          <w:b/>
        </w:rPr>
      </w:pPr>
    </w:p>
    <w:p w14:paraId="6E5D3BF2" w14:textId="77777777" w:rsidR="00BC725A" w:rsidRPr="00BC633B" w:rsidRDefault="00BC725A" w:rsidP="00BC725A">
      <w:pPr>
        <w:suppressAutoHyphens/>
        <w:ind w:left="0"/>
        <w:rPr>
          <w:b/>
          <w:spacing w:val="-2"/>
        </w:rPr>
      </w:pPr>
      <w:r w:rsidRPr="00BC633B">
        <w:rPr>
          <w:b/>
          <w:spacing w:val="-2"/>
        </w:rPr>
        <w:t>EVENT DETAILS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749"/>
      </w:tblGrid>
      <w:tr w:rsidR="00BC725A" w:rsidRPr="001A0C56" w14:paraId="6AF13B96" w14:textId="77777777" w:rsidTr="007219F7">
        <w:tc>
          <w:tcPr>
            <w:tcW w:w="3539" w:type="dxa"/>
            <w:vAlign w:val="bottom"/>
          </w:tcPr>
          <w:p w14:paraId="09D1AD5A" w14:textId="77777777" w:rsidR="00BC725A" w:rsidRPr="001A0C56" w:rsidRDefault="00BC725A" w:rsidP="00AB0193">
            <w:pPr>
              <w:suppressAutoHyphens/>
              <w:spacing w:before="100" w:beforeAutospacing="1"/>
              <w:ind w:left="0"/>
              <w:jc w:val="left"/>
              <w:rPr>
                <w:spacing w:val="-2"/>
                <w:szCs w:val="24"/>
              </w:rPr>
            </w:pPr>
            <w:r w:rsidRPr="001A0C56">
              <w:rPr>
                <w:spacing w:val="-2"/>
                <w:szCs w:val="24"/>
              </w:rPr>
              <w:t>TITLE/NAME</w:t>
            </w:r>
          </w:p>
        </w:tc>
        <w:tc>
          <w:tcPr>
            <w:tcW w:w="5749" w:type="dxa"/>
            <w:vAlign w:val="center"/>
          </w:tcPr>
          <w:p w14:paraId="4BF401AE" w14:textId="2A4BFD48" w:rsidR="00BC725A" w:rsidRPr="007219F7" w:rsidRDefault="007219F7" w:rsidP="007219F7">
            <w:pPr>
              <w:ind w:left="0"/>
              <w:jc w:val="left"/>
              <w:rPr>
                <w:lang w:val="fi-FI"/>
              </w:rPr>
            </w:pPr>
            <w:r w:rsidRPr="007219F7">
              <w:rPr>
                <w:lang w:val="fi-FI"/>
              </w:rPr>
              <w:t>FAI World Parachuting Championships – Mondial 2021</w:t>
            </w:r>
          </w:p>
        </w:tc>
      </w:tr>
      <w:tr w:rsidR="00BC725A" w:rsidRPr="001A0C56" w14:paraId="16EF3E98" w14:textId="77777777" w:rsidTr="007219F7">
        <w:tc>
          <w:tcPr>
            <w:tcW w:w="3539" w:type="dxa"/>
            <w:vAlign w:val="bottom"/>
          </w:tcPr>
          <w:p w14:paraId="4387DF5B" w14:textId="77777777" w:rsidR="00BC725A" w:rsidRPr="001A0C56" w:rsidRDefault="00BC725A" w:rsidP="00AB0193">
            <w:pPr>
              <w:suppressAutoHyphens/>
              <w:spacing w:before="100" w:beforeAutospacing="1"/>
              <w:ind w:left="0"/>
              <w:jc w:val="left"/>
              <w:rPr>
                <w:spacing w:val="-2"/>
                <w:szCs w:val="24"/>
              </w:rPr>
            </w:pPr>
            <w:r w:rsidRPr="001A0C56">
              <w:rPr>
                <w:spacing w:val="-2"/>
                <w:szCs w:val="24"/>
              </w:rPr>
              <w:t>DATE</w:t>
            </w:r>
          </w:p>
        </w:tc>
        <w:tc>
          <w:tcPr>
            <w:tcW w:w="5749" w:type="dxa"/>
            <w:vAlign w:val="center"/>
          </w:tcPr>
          <w:p w14:paraId="4E907542" w14:textId="42160E35" w:rsidR="00BC725A" w:rsidRPr="007219F7" w:rsidRDefault="007219F7" w:rsidP="00AB0193">
            <w:pPr>
              <w:suppressAutoHyphens/>
              <w:spacing w:before="100" w:beforeAutospacing="1"/>
              <w:ind w:left="0"/>
              <w:jc w:val="left"/>
              <w:rPr>
                <w:spacing w:val="-2"/>
                <w:szCs w:val="24"/>
              </w:rPr>
            </w:pPr>
            <w:r w:rsidRPr="007219F7">
              <w:rPr>
                <w:spacing w:val="-2"/>
                <w:szCs w:val="24"/>
              </w:rPr>
              <w:t>10-2</w:t>
            </w:r>
            <w:r w:rsidR="00C11DBE">
              <w:rPr>
                <w:spacing w:val="-2"/>
                <w:szCs w:val="24"/>
              </w:rPr>
              <w:t>0</w:t>
            </w:r>
            <w:r w:rsidRPr="007219F7">
              <w:rPr>
                <w:spacing w:val="-2"/>
                <w:szCs w:val="24"/>
              </w:rPr>
              <w:t xml:space="preserve"> August 2021</w:t>
            </w:r>
          </w:p>
        </w:tc>
      </w:tr>
      <w:tr w:rsidR="00BC725A" w:rsidRPr="001A0C56" w14:paraId="3A4ACD39" w14:textId="77777777" w:rsidTr="007219F7">
        <w:tc>
          <w:tcPr>
            <w:tcW w:w="3539" w:type="dxa"/>
            <w:vAlign w:val="bottom"/>
          </w:tcPr>
          <w:p w14:paraId="734109FC" w14:textId="77777777" w:rsidR="00BC725A" w:rsidRPr="001A0C56" w:rsidRDefault="00BC725A" w:rsidP="00AB0193">
            <w:pPr>
              <w:suppressAutoHyphens/>
              <w:spacing w:before="100" w:beforeAutospacing="1"/>
              <w:ind w:left="0"/>
              <w:jc w:val="left"/>
              <w:rPr>
                <w:spacing w:val="-2"/>
                <w:szCs w:val="24"/>
              </w:rPr>
            </w:pPr>
            <w:r w:rsidRPr="001A0C56">
              <w:rPr>
                <w:spacing w:val="-2"/>
                <w:szCs w:val="24"/>
              </w:rPr>
              <w:t>LOCATION</w:t>
            </w:r>
          </w:p>
        </w:tc>
        <w:tc>
          <w:tcPr>
            <w:tcW w:w="5749" w:type="dxa"/>
            <w:vAlign w:val="center"/>
          </w:tcPr>
          <w:p w14:paraId="2128EE4D" w14:textId="1273D13E" w:rsidR="00BC725A" w:rsidRPr="007219F7" w:rsidRDefault="007219F7" w:rsidP="007219F7">
            <w:pPr>
              <w:ind w:left="0"/>
              <w:jc w:val="left"/>
              <w:rPr>
                <w:lang w:val="fi-FI"/>
              </w:rPr>
            </w:pPr>
            <w:r w:rsidRPr="007219F7">
              <w:rPr>
                <w:lang w:val="fi-FI"/>
              </w:rPr>
              <w:t>Tanay, Russia</w:t>
            </w:r>
          </w:p>
        </w:tc>
      </w:tr>
      <w:tr w:rsidR="00BC725A" w:rsidRPr="001A0C56" w14:paraId="10295A9A" w14:textId="77777777" w:rsidTr="007219F7">
        <w:tc>
          <w:tcPr>
            <w:tcW w:w="3539" w:type="dxa"/>
            <w:vAlign w:val="bottom"/>
          </w:tcPr>
          <w:p w14:paraId="62AFE7F6" w14:textId="77777777" w:rsidR="00BC725A" w:rsidRPr="00CF08CC" w:rsidRDefault="00BC725A" w:rsidP="00AB0193">
            <w:pPr>
              <w:suppressAutoHyphens/>
              <w:spacing w:before="100" w:beforeAutospacing="1"/>
              <w:ind w:left="0"/>
              <w:jc w:val="left"/>
              <w:rPr>
                <w:spacing w:val="-2"/>
                <w:szCs w:val="24"/>
              </w:rPr>
            </w:pPr>
            <w:r w:rsidRPr="00CF08CC">
              <w:rPr>
                <w:spacing w:val="-2"/>
                <w:szCs w:val="24"/>
              </w:rPr>
              <w:t>ORGANISING NAC</w:t>
            </w:r>
          </w:p>
        </w:tc>
        <w:tc>
          <w:tcPr>
            <w:tcW w:w="5749" w:type="dxa"/>
            <w:vAlign w:val="center"/>
          </w:tcPr>
          <w:p w14:paraId="1162A38F" w14:textId="0B334C99" w:rsidR="00BC725A" w:rsidRPr="007219F7" w:rsidRDefault="007219F7" w:rsidP="00AB0193">
            <w:pPr>
              <w:suppressAutoHyphens/>
              <w:spacing w:before="100" w:beforeAutospacing="1"/>
              <w:ind w:left="0"/>
              <w:jc w:val="left"/>
              <w:rPr>
                <w:spacing w:val="-2"/>
                <w:szCs w:val="24"/>
              </w:rPr>
            </w:pPr>
            <w:r w:rsidRPr="007219F7">
              <w:rPr>
                <w:spacing w:val="-2"/>
                <w:szCs w:val="24"/>
              </w:rPr>
              <w:t>Federation of Parachute Sport of Russia</w:t>
            </w:r>
          </w:p>
        </w:tc>
      </w:tr>
      <w:tr w:rsidR="00BC725A" w:rsidRPr="001A0C56" w14:paraId="518D339C" w14:textId="77777777" w:rsidTr="007219F7">
        <w:tc>
          <w:tcPr>
            <w:tcW w:w="3539" w:type="dxa"/>
            <w:vAlign w:val="bottom"/>
          </w:tcPr>
          <w:p w14:paraId="1D857B85" w14:textId="03867C8B" w:rsidR="00BC725A" w:rsidRPr="00CF08CC" w:rsidRDefault="00BC725A" w:rsidP="00AB0193">
            <w:pPr>
              <w:suppressAutoHyphens/>
              <w:spacing w:before="100" w:beforeAutospacing="1"/>
              <w:ind w:left="0"/>
              <w:jc w:val="left"/>
              <w:rPr>
                <w:spacing w:val="-2"/>
                <w:szCs w:val="24"/>
              </w:rPr>
            </w:pPr>
            <w:r w:rsidRPr="00CF08CC">
              <w:rPr>
                <w:spacing w:val="-2"/>
                <w:szCs w:val="24"/>
              </w:rPr>
              <w:t>NUMBER OF JUMPS</w:t>
            </w:r>
          </w:p>
        </w:tc>
        <w:tc>
          <w:tcPr>
            <w:tcW w:w="5749" w:type="dxa"/>
            <w:vAlign w:val="center"/>
          </w:tcPr>
          <w:p w14:paraId="24E07249" w14:textId="7B9E3356" w:rsidR="00BC725A" w:rsidRPr="007219F7" w:rsidRDefault="0004124B" w:rsidP="00AB0193">
            <w:pPr>
              <w:suppressAutoHyphens/>
              <w:spacing w:before="100" w:beforeAutospacing="1"/>
              <w:ind w:left="0"/>
              <w:jc w:val="left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1212</w:t>
            </w:r>
          </w:p>
        </w:tc>
      </w:tr>
      <w:tr w:rsidR="00BC725A" w:rsidRPr="001A0C56" w14:paraId="15AFFF5F" w14:textId="77777777" w:rsidTr="007219F7">
        <w:tc>
          <w:tcPr>
            <w:tcW w:w="3539" w:type="dxa"/>
            <w:vAlign w:val="bottom"/>
          </w:tcPr>
          <w:p w14:paraId="3101C063" w14:textId="77777777" w:rsidR="00BC725A" w:rsidRPr="001A0C56" w:rsidRDefault="00BC725A" w:rsidP="00AB0193">
            <w:pPr>
              <w:suppressAutoHyphens/>
              <w:spacing w:before="100" w:beforeAutospacing="1"/>
              <w:ind w:left="0"/>
              <w:jc w:val="left"/>
              <w:rPr>
                <w:spacing w:val="-2"/>
                <w:szCs w:val="24"/>
              </w:rPr>
            </w:pPr>
            <w:r w:rsidRPr="001A0C56">
              <w:rPr>
                <w:spacing w:val="-2"/>
                <w:szCs w:val="24"/>
              </w:rPr>
              <w:t>NUMBER OF EVENTS</w:t>
            </w:r>
          </w:p>
        </w:tc>
        <w:tc>
          <w:tcPr>
            <w:tcW w:w="5749" w:type="dxa"/>
            <w:vAlign w:val="center"/>
          </w:tcPr>
          <w:p w14:paraId="2B3E7234" w14:textId="4A0E5170" w:rsidR="00BC725A" w:rsidRPr="007219F7" w:rsidRDefault="007219F7" w:rsidP="00AB0193">
            <w:pPr>
              <w:suppressAutoHyphens/>
              <w:spacing w:before="100" w:beforeAutospacing="1"/>
              <w:ind w:left="0"/>
              <w:jc w:val="left"/>
              <w:rPr>
                <w:spacing w:val="-2"/>
                <w:szCs w:val="24"/>
              </w:rPr>
            </w:pPr>
            <w:r w:rsidRPr="007219F7">
              <w:rPr>
                <w:spacing w:val="-2"/>
                <w:szCs w:val="24"/>
              </w:rPr>
              <w:t>7</w:t>
            </w:r>
          </w:p>
        </w:tc>
      </w:tr>
      <w:tr w:rsidR="00BC725A" w:rsidRPr="001A0C56" w14:paraId="122463B0" w14:textId="77777777" w:rsidTr="007219F7">
        <w:tc>
          <w:tcPr>
            <w:tcW w:w="3539" w:type="dxa"/>
            <w:vAlign w:val="bottom"/>
          </w:tcPr>
          <w:p w14:paraId="1BE4A81F" w14:textId="77777777" w:rsidR="00BC725A" w:rsidRPr="001A0C56" w:rsidRDefault="00BC725A" w:rsidP="00AB0193">
            <w:pPr>
              <w:suppressAutoHyphens/>
              <w:spacing w:before="100" w:beforeAutospacing="1"/>
              <w:ind w:left="0"/>
              <w:jc w:val="left"/>
              <w:rPr>
                <w:spacing w:val="-2"/>
                <w:szCs w:val="24"/>
              </w:rPr>
            </w:pPr>
            <w:r w:rsidRPr="001A0C56">
              <w:rPr>
                <w:spacing w:val="-2"/>
                <w:szCs w:val="24"/>
              </w:rPr>
              <w:t>NUMBER OF COMPETITORS</w:t>
            </w:r>
          </w:p>
        </w:tc>
        <w:tc>
          <w:tcPr>
            <w:tcW w:w="5749" w:type="dxa"/>
            <w:vAlign w:val="center"/>
          </w:tcPr>
          <w:p w14:paraId="2E12611D" w14:textId="39600EC9" w:rsidR="00BC725A" w:rsidRPr="007219F7" w:rsidRDefault="00156AFD" w:rsidP="00AB0193">
            <w:pPr>
              <w:suppressAutoHyphens/>
              <w:spacing w:before="100" w:beforeAutospacing="1"/>
              <w:ind w:left="0"/>
              <w:jc w:val="left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3</w:t>
            </w:r>
            <w:r w:rsidR="00C11DBE">
              <w:rPr>
                <w:spacing w:val="-2"/>
                <w:szCs w:val="24"/>
              </w:rPr>
              <w:t>57</w:t>
            </w:r>
          </w:p>
        </w:tc>
      </w:tr>
      <w:tr w:rsidR="00BC725A" w:rsidRPr="001A0C56" w14:paraId="718588D7" w14:textId="77777777" w:rsidTr="007219F7">
        <w:tc>
          <w:tcPr>
            <w:tcW w:w="3539" w:type="dxa"/>
            <w:vAlign w:val="bottom"/>
          </w:tcPr>
          <w:p w14:paraId="19111BB9" w14:textId="77777777" w:rsidR="00BC725A" w:rsidRPr="001A0C56" w:rsidRDefault="00BC725A" w:rsidP="00AB0193">
            <w:pPr>
              <w:suppressAutoHyphens/>
              <w:spacing w:before="100" w:beforeAutospacing="1"/>
              <w:ind w:left="0"/>
              <w:jc w:val="left"/>
              <w:rPr>
                <w:spacing w:val="-2"/>
                <w:szCs w:val="24"/>
              </w:rPr>
            </w:pPr>
            <w:r w:rsidRPr="001A0C56">
              <w:rPr>
                <w:spacing w:val="-2"/>
                <w:szCs w:val="24"/>
              </w:rPr>
              <w:t>DISQUALIFICATIONS: YES/NO</w:t>
            </w:r>
          </w:p>
        </w:tc>
        <w:tc>
          <w:tcPr>
            <w:tcW w:w="5749" w:type="dxa"/>
            <w:vAlign w:val="center"/>
          </w:tcPr>
          <w:p w14:paraId="4061584E" w14:textId="14FDE623" w:rsidR="00BC725A" w:rsidRPr="007219F7" w:rsidRDefault="00A95674" w:rsidP="00AB0193">
            <w:pPr>
              <w:suppressAutoHyphens/>
              <w:spacing w:before="100" w:beforeAutospacing="1"/>
              <w:ind w:left="0"/>
              <w:jc w:val="left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No</w:t>
            </w:r>
          </w:p>
        </w:tc>
      </w:tr>
    </w:tbl>
    <w:p w14:paraId="2ADF9E83" w14:textId="77777777" w:rsidR="00BC725A" w:rsidRPr="00BC633B" w:rsidRDefault="00BC725A" w:rsidP="00BC725A">
      <w:pPr>
        <w:suppressAutoHyphens/>
        <w:spacing w:before="360"/>
        <w:ind w:left="0"/>
        <w:rPr>
          <w:spacing w:val="-3"/>
        </w:rPr>
      </w:pPr>
      <w:r w:rsidRPr="00BC633B">
        <w:rPr>
          <w:b/>
          <w:spacing w:val="-3"/>
        </w:rPr>
        <w:t>EVENT PERSONNEL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442"/>
      </w:tblGrid>
      <w:tr w:rsidR="00BC725A" w:rsidRPr="001A0C56" w14:paraId="5604FA2B" w14:textId="77777777" w:rsidTr="00AB0193">
        <w:tc>
          <w:tcPr>
            <w:tcW w:w="3936" w:type="dxa"/>
            <w:vAlign w:val="bottom"/>
          </w:tcPr>
          <w:p w14:paraId="5FD0CB8C" w14:textId="77777777" w:rsidR="00BC725A" w:rsidRPr="001A0C56" w:rsidRDefault="00BC725A" w:rsidP="00AB0193">
            <w:pPr>
              <w:suppressAutoHyphens/>
              <w:spacing w:before="100" w:beforeAutospacing="1"/>
              <w:ind w:left="0"/>
              <w:jc w:val="left"/>
              <w:rPr>
                <w:spacing w:val="-2"/>
                <w:szCs w:val="24"/>
              </w:rPr>
            </w:pPr>
            <w:r w:rsidRPr="001A0C56">
              <w:rPr>
                <w:spacing w:val="-2"/>
                <w:szCs w:val="24"/>
              </w:rPr>
              <w:t>MEET DIRECTOR</w:t>
            </w:r>
          </w:p>
        </w:tc>
        <w:tc>
          <w:tcPr>
            <w:tcW w:w="5442" w:type="dxa"/>
          </w:tcPr>
          <w:p w14:paraId="681DB065" w14:textId="7196E0F6" w:rsidR="00BC725A" w:rsidRPr="001A0C56" w:rsidRDefault="007219F7" w:rsidP="00240EBC">
            <w:pPr>
              <w:suppressAutoHyphens/>
              <w:spacing w:before="100" w:beforeAutospacing="1"/>
              <w:ind w:left="0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Dieter Kirsch</w:t>
            </w:r>
            <w:r w:rsidR="00026E57">
              <w:rPr>
                <w:spacing w:val="-2"/>
                <w:szCs w:val="24"/>
              </w:rPr>
              <w:t xml:space="preserve"> and </w:t>
            </w:r>
            <w:proofErr w:type="spellStart"/>
            <w:r w:rsidR="00026E57">
              <w:rPr>
                <w:spacing w:val="-2"/>
                <w:szCs w:val="24"/>
              </w:rPr>
              <w:t>Vladim</w:t>
            </w:r>
            <w:proofErr w:type="spellEnd"/>
            <w:r w:rsidR="00026E57">
              <w:rPr>
                <w:spacing w:val="-2"/>
                <w:szCs w:val="24"/>
              </w:rPr>
              <w:t xml:space="preserve"> </w:t>
            </w:r>
            <w:proofErr w:type="spellStart"/>
            <w:r w:rsidR="00134C0F">
              <w:rPr>
                <w:spacing w:val="-2"/>
                <w:szCs w:val="24"/>
              </w:rPr>
              <w:t>N</w:t>
            </w:r>
            <w:r w:rsidR="00A95674">
              <w:rPr>
                <w:spacing w:val="-2"/>
                <w:szCs w:val="24"/>
              </w:rPr>
              <w:t>iyazov</w:t>
            </w:r>
            <w:proofErr w:type="spellEnd"/>
          </w:p>
        </w:tc>
      </w:tr>
      <w:tr w:rsidR="00BC725A" w:rsidRPr="001A0C56" w14:paraId="09691F2A" w14:textId="77777777" w:rsidTr="00AB0193">
        <w:tc>
          <w:tcPr>
            <w:tcW w:w="3936" w:type="dxa"/>
            <w:vAlign w:val="bottom"/>
          </w:tcPr>
          <w:p w14:paraId="17FE178B" w14:textId="77777777" w:rsidR="00BC725A" w:rsidRPr="001A0C56" w:rsidRDefault="00BC725A" w:rsidP="00AB0193">
            <w:pPr>
              <w:suppressAutoHyphens/>
              <w:spacing w:before="100" w:beforeAutospacing="1"/>
              <w:ind w:left="0"/>
              <w:jc w:val="left"/>
              <w:rPr>
                <w:spacing w:val="-2"/>
                <w:szCs w:val="24"/>
              </w:rPr>
            </w:pPr>
            <w:r w:rsidRPr="001A0C56">
              <w:rPr>
                <w:spacing w:val="-2"/>
                <w:szCs w:val="24"/>
              </w:rPr>
              <w:t>DEPUTY MEET DIRECTOR</w:t>
            </w:r>
          </w:p>
        </w:tc>
        <w:tc>
          <w:tcPr>
            <w:tcW w:w="5442" w:type="dxa"/>
          </w:tcPr>
          <w:p w14:paraId="09D9F3C2" w14:textId="66ABFE5A" w:rsidR="00BC725A" w:rsidRPr="001A0C56" w:rsidRDefault="005D0DCC" w:rsidP="00240EBC">
            <w:pPr>
              <w:suppressAutoHyphens/>
              <w:spacing w:before="100" w:beforeAutospacing="1"/>
              <w:ind w:left="0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Ivan Sushkov (WS)</w:t>
            </w:r>
          </w:p>
        </w:tc>
      </w:tr>
      <w:tr w:rsidR="00BC725A" w:rsidRPr="007219F7" w14:paraId="55E53DA3" w14:textId="77777777" w:rsidTr="00AB0193">
        <w:tc>
          <w:tcPr>
            <w:tcW w:w="3936" w:type="dxa"/>
            <w:vAlign w:val="bottom"/>
          </w:tcPr>
          <w:p w14:paraId="20DD3EE3" w14:textId="50867999" w:rsidR="00BC725A" w:rsidRPr="001A0C56" w:rsidRDefault="00BC725A" w:rsidP="00AB0193">
            <w:pPr>
              <w:suppressAutoHyphens/>
              <w:spacing w:before="100" w:beforeAutospacing="1"/>
              <w:ind w:left="0"/>
              <w:jc w:val="left"/>
              <w:rPr>
                <w:spacing w:val="-2"/>
                <w:szCs w:val="24"/>
              </w:rPr>
            </w:pPr>
            <w:r w:rsidRPr="001A0C56">
              <w:rPr>
                <w:spacing w:val="-2"/>
                <w:szCs w:val="24"/>
              </w:rPr>
              <w:t>CHIEF JUDGE</w:t>
            </w:r>
            <w:r w:rsidR="007219F7">
              <w:rPr>
                <w:spacing w:val="-2"/>
                <w:szCs w:val="24"/>
              </w:rPr>
              <w:t>S</w:t>
            </w:r>
          </w:p>
        </w:tc>
        <w:tc>
          <w:tcPr>
            <w:tcW w:w="5442" w:type="dxa"/>
          </w:tcPr>
          <w:p w14:paraId="62C25FE2" w14:textId="74124E6A" w:rsidR="00BC725A" w:rsidRPr="007219F7" w:rsidRDefault="007219F7" w:rsidP="00240EBC">
            <w:pPr>
              <w:suppressAutoHyphens/>
              <w:spacing w:before="100" w:beforeAutospacing="1"/>
              <w:ind w:left="0"/>
              <w:rPr>
                <w:spacing w:val="-2"/>
                <w:szCs w:val="24"/>
                <w:lang w:val="sv-SE"/>
              </w:rPr>
            </w:pPr>
            <w:r w:rsidRPr="007219F7">
              <w:rPr>
                <w:spacing w:val="-2"/>
                <w:szCs w:val="24"/>
                <w:lang w:val="sv-SE"/>
              </w:rPr>
              <w:t>Silvia Wagner, Gillian Rayner, Wolfgang Duller</w:t>
            </w:r>
            <w:r>
              <w:rPr>
                <w:spacing w:val="-2"/>
                <w:szCs w:val="24"/>
                <w:lang w:val="sv-SE"/>
              </w:rPr>
              <w:t>, Bert Ham, Marylou Laughlin</w:t>
            </w:r>
          </w:p>
        </w:tc>
      </w:tr>
      <w:tr w:rsidR="00BC725A" w:rsidRPr="001A0C56" w14:paraId="7111F19B" w14:textId="77777777" w:rsidTr="00AB0193">
        <w:tc>
          <w:tcPr>
            <w:tcW w:w="3936" w:type="dxa"/>
            <w:vAlign w:val="bottom"/>
          </w:tcPr>
          <w:p w14:paraId="567A7C91" w14:textId="77777777" w:rsidR="00BC725A" w:rsidRPr="001A0C56" w:rsidRDefault="00BC725A" w:rsidP="00AB0193">
            <w:pPr>
              <w:suppressAutoHyphens/>
              <w:spacing w:before="100" w:beforeAutospacing="1"/>
              <w:ind w:left="0"/>
              <w:jc w:val="left"/>
              <w:rPr>
                <w:spacing w:val="-2"/>
                <w:szCs w:val="24"/>
              </w:rPr>
            </w:pPr>
            <w:r w:rsidRPr="001A0C56">
              <w:rPr>
                <w:spacing w:val="-2"/>
                <w:szCs w:val="24"/>
              </w:rPr>
              <w:t>SAFETY OFFICER</w:t>
            </w:r>
          </w:p>
        </w:tc>
        <w:tc>
          <w:tcPr>
            <w:tcW w:w="5442" w:type="dxa"/>
          </w:tcPr>
          <w:p w14:paraId="3409A529" w14:textId="77777777" w:rsidR="00BC725A" w:rsidRPr="001A0C56" w:rsidRDefault="00BC725A" w:rsidP="00240EBC">
            <w:pPr>
              <w:suppressAutoHyphens/>
              <w:spacing w:before="100" w:beforeAutospacing="1"/>
              <w:ind w:left="0"/>
              <w:rPr>
                <w:spacing w:val="-2"/>
                <w:szCs w:val="24"/>
              </w:rPr>
            </w:pPr>
          </w:p>
        </w:tc>
      </w:tr>
      <w:tr w:rsidR="00BC725A" w:rsidRPr="001A0C56" w14:paraId="493C7F36" w14:textId="77777777" w:rsidTr="00AB0193">
        <w:tc>
          <w:tcPr>
            <w:tcW w:w="3936" w:type="dxa"/>
            <w:vAlign w:val="bottom"/>
          </w:tcPr>
          <w:p w14:paraId="586EADBC" w14:textId="77777777" w:rsidR="00BC725A" w:rsidRPr="001A0C56" w:rsidRDefault="00BC725A" w:rsidP="00AB0193">
            <w:pPr>
              <w:suppressAutoHyphens/>
              <w:spacing w:before="100" w:beforeAutospacing="1"/>
              <w:ind w:left="0"/>
              <w:jc w:val="left"/>
              <w:rPr>
                <w:spacing w:val="-2"/>
                <w:szCs w:val="24"/>
              </w:rPr>
            </w:pPr>
            <w:r w:rsidRPr="001A0C56">
              <w:rPr>
                <w:spacing w:val="-2"/>
                <w:szCs w:val="24"/>
              </w:rPr>
              <w:t>FAI CONTROLLER</w:t>
            </w:r>
          </w:p>
        </w:tc>
        <w:tc>
          <w:tcPr>
            <w:tcW w:w="5442" w:type="dxa"/>
          </w:tcPr>
          <w:p w14:paraId="290BEAD4" w14:textId="73D95A31" w:rsidR="00BC725A" w:rsidRPr="001A0C56" w:rsidRDefault="007219F7" w:rsidP="00240EBC">
            <w:pPr>
              <w:suppressAutoHyphens/>
              <w:spacing w:before="100" w:beforeAutospacing="1"/>
              <w:ind w:left="0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Alberto Martin Paracuellos</w:t>
            </w:r>
          </w:p>
        </w:tc>
      </w:tr>
    </w:tbl>
    <w:p w14:paraId="30E91D4D" w14:textId="719B9C32" w:rsidR="00BC725A" w:rsidRPr="00BC633B" w:rsidRDefault="00454449" w:rsidP="00BC725A">
      <w:pPr>
        <w:suppressAutoHyphens/>
        <w:spacing w:before="360"/>
        <w:ind w:left="0"/>
        <w:rPr>
          <w:b/>
          <w:spacing w:val="-3"/>
        </w:rPr>
      </w:pPr>
      <w:r>
        <w:rPr>
          <w:b/>
          <w:spacing w:val="-3"/>
        </w:rPr>
        <w:t>ISC</w:t>
      </w:r>
      <w:r w:rsidR="00BC725A" w:rsidRPr="00BC633B">
        <w:rPr>
          <w:b/>
          <w:spacing w:val="-3"/>
        </w:rPr>
        <w:t xml:space="preserve"> JURY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458"/>
      </w:tblGrid>
      <w:tr w:rsidR="00BC725A" w:rsidRPr="001A0C56" w14:paraId="405201E3" w14:textId="77777777" w:rsidTr="00AB0193">
        <w:tc>
          <w:tcPr>
            <w:tcW w:w="3936" w:type="dxa"/>
            <w:vAlign w:val="bottom"/>
          </w:tcPr>
          <w:p w14:paraId="7A15CEE9" w14:textId="77777777" w:rsidR="00BC725A" w:rsidRPr="001A0C56" w:rsidRDefault="00BC725A" w:rsidP="00AB0193">
            <w:pPr>
              <w:tabs>
                <w:tab w:val="right" w:leader="underscore" w:pos="7938"/>
              </w:tabs>
              <w:suppressAutoHyphens/>
              <w:spacing w:before="100" w:beforeAutospacing="1"/>
              <w:ind w:left="0"/>
              <w:jc w:val="left"/>
              <w:rPr>
                <w:spacing w:val="-2"/>
                <w:szCs w:val="24"/>
              </w:rPr>
            </w:pPr>
            <w:r w:rsidRPr="001A0C56">
              <w:rPr>
                <w:spacing w:val="-2"/>
                <w:szCs w:val="24"/>
              </w:rPr>
              <w:t>PRESIDENT</w:t>
            </w:r>
          </w:p>
        </w:tc>
        <w:tc>
          <w:tcPr>
            <w:tcW w:w="5458" w:type="dxa"/>
          </w:tcPr>
          <w:p w14:paraId="31AFCCD6" w14:textId="52AF3805" w:rsidR="00BC725A" w:rsidRPr="001A0C56" w:rsidRDefault="007219F7" w:rsidP="00240EBC">
            <w:pPr>
              <w:tabs>
                <w:tab w:val="right" w:leader="underscore" w:pos="7938"/>
              </w:tabs>
              <w:suppressAutoHyphens/>
              <w:spacing w:before="100" w:beforeAutospacing="1"/>
              <w:ind w:left="0"/>
              <w:rPr>
                <w:spacing w:val="-2"/>
              </w:rPr>
            </w:pPr>
            <w:r>
              <w:rPr>
                <w:spacing w:val="-2"/>
              </w:rPr>
              <w:t>Elisabet Mikaelsson</w:t>
            </w:r>
          </w:p>
        </w:tc>
      </w:tr>
      <w:tr w:rsidR="00BC725A" w:rsidRPr="001A0C56" w14:paraId="6EDAFA19" w14:textId="77777777" w:rsidTr="00AB0193">
        <w:tc>
          <w:tcPr>
            <w:tcW w:w="3936" w:type="dxa"/>
            <w:vAlign w:val="bottom"/>
          </w:tcPr>
          <w:p w14:paraId="251F3AA2" w14:textId="77777777" w:rsidR="00BC725A" w:rsidRPr="001A0C56" w:rsidRDefault="00BC725A" w:rsidP="00AB0193">
            <w:pPr>
              <w:tabs>
                <w:tab w:val="right" w:leader="underscore" w:pos="7938"/>
              </w:tabs>
              <w:suppressAutoHyphens/>
              <w:spacing w:before="100" w:beforeAutospacing="1"/>
              <w:ind w:left="0"/>
              <w:jc w:val="left"/>
              <w:rPr>
                <w:spacing w:val="-2"/>
                <w:szCs w:val="24"/>
              </w:rPr>
            </w:pPr>
            <w:r w:rsidRPr="001A0C56">
              <w:rPr>
                <w:spacing w:val="-2"/>
                <w:szCs w:val="24"/>
              </w:rPr>
              <w:t>MEMBER 1</w:t>
            </w:r>
          </w:p>
        </w:tc>
        <w:tc>
          <w:tcPr>
            <w:tcW w:w="5458" w:type="dxa"/>
          </w:tcPr>
          <w:p w14:paraId="3A19122C" w14:textId="10D5055C" w:rsidR="00BC725A" w:rsidRPr="001A0C56" w:rsidRDefault="007219F7" w:rsidP="00240EBC">
            <w:pPr>
              <w:tabs>
                <w:tab w:val="right" w:leader="underscore" w:pos="7938"/>
              </w:tabs>
              <w:suppressAutoHyphens/>
              <w:spacing w:before="100" w:beforeAutospacing="1"/>
              <w:ind w:left="0"/>
              <w:rPr>
                <w:spacing w:val="-2"/>
              </w:rPr>
            </w:pPr>
            <w:r>
              <w:rPr>
                <w:spacing w:val="-2"/>
              </w:rPr>
              <w:t>Steve Hubbard</w:t>
            </w:r>
          </w:p>
        </w:tc>
      </w:tr>
      <w:tr w:rsidR="00BC725A" w:rsidRPr="001A0C56" w14:paraId="3C41A9EE" w14:textId="77777777" w:rsidTr="00AB0193">
        <w:tc>
          <w:tcPr>
            <w:tcW w:w="3936" w:type="dxa"/>
            <w:vAlign w:val="bottom"/>
          </w:tcPr>
          <w:p w14:paraId="61B9824C" w14:textId="62925260" w:rsidR="00BC725A" w:rsidRPr="001A0C56" w:rsidRDefault="00BC725A" w:rsidP="00AB0193">
            <w:pPr>
              <w:tabs>
                <w:tab w:val="right" w:leader="underscore" w:pos="7938"/>
              </w:tabs>
              <w:suppressAutoHyphens/>
              <w:spacing w:before="100" w:beforeAutospacing="1"/>
              <w:ind w:left="0"/>
              <w:jc w:val="left"/>
              <w:rPr>
                <w:spacing w:val="-2"/>
                <w:szCs w:val="24"/>
              </w:rPr>
            </w:pPr>
            <w:r w:rsidRPr="001A0C56">
              <w:rPr>
                <w:spacing w:val="-2"/>
                <w:szCs w:val="24"/>
              </w:rPr>
              <w:t>MEMBER 2</w:t>
            </w:r>
            <w:r w:rsidR="007219F7">
              <w:rPr>
                <w:spacing w:val="-2"/>
                <w:szCs w:val="24"/>
              </w:rPr>
              <w:t xml:space="preserve"> (10-15 August 2021)</w:t>
            </w:r>
          </w:p>
        </w:tc>
        <w:tc>
          <w:tcPr>
            <w:tcW w:w="5458" w:type="dxa"/>
          </w:tcPr>
          <w:p w14:paraId="24C88922" w14:textId="3E6CCDC7" w:rsidR="00BC725A" w:rsidRPr="001A0C56" w:rsidRDefault="007219F7" w:rsidP="00240EBC">
            <w:pPr>
              <w:tabs>
                <w:tab w:val="right" w:leader="underscore" w:pos="7938"/>
              </w:tabs>
              <w:suppressAutoHyphens/>
              <w:spacing w:before="100" w:beforeAutospacing="1"/>
              <w:ind w:left="0"/>
              <w:rPr>
                <w:spacing w:val="-2"/>
              </w:rPr>
            </w:pPr>
            <w:r>
              <w:rPr>
                <w:spacing w:val="-2"/>
              </w:rPr>
              <w:t>Gillian Rayner</w:t>
            </w:r>
          </w:p>
        </w:tc>
      </w:tr>
      <w:tr w:rsidR="007219F7" w:rsidRPr="001A0C56" w14:paraId="37BE13C0" w14:textId="77777777" w:rsidTr="00AB0193">
        <w:tc>
          <w:tcPr>
            <w:tcW w:w="3936" w:type="dxa"/>
            <w:vAlign w:val="bottom"/>
          </w:tcPr>
          <w:p w14:paraId="5C13CDC9" w14:textId="30290AC9" w:rsidR="007219F7" w:rsidRPr="001A0C56" w:rsidRDefault="007219F7" w:rsidP="00AB0193">
            <w:pPr>
              <w:tabs>
                <w:tab w:val="right" w:leader="underscore" w:pos="7938"/>
              </w:tabs>
              <w:suppressAutoHyphens/>
              <w:spacing w:before="100" w:beforeAutospacing="1"/>
              <w:ind w:left="0"/>
              <w:jc w:val="left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MEMBER 2 (16-2</w:t>
            </w:r>
            <w:r w:rsidR="0004124B">
              <w:rPr>
                <w:spacing w:val="-2"/>
                <w:szCs w:val="24"/>
              </w:rPr>
              <w:t>0</w:t>
            </w:r>
            <w:r>
              <w:rPr>
                <w:spacing w:val="-2"/>
                <w:szCs w:val="24"/>
              </w:rPr>
              <w:t xml:space="preserve"> August 2021)</w:t>
            </w:r>
          </w:p>
        </w:tc>
        <w:tc>
          <w:tcPr>
            <w:tcW w:w="5458" w:type="dxa"/>
          </w:tcPr>
          <w:p w14:paraId="7ECA7381" w14:textId="44FBC016" w:rsidR="007219F7" w:rsidRPr="001A0C56" w:rsidRDefault="007219F7" w:rsidP="00240EBC">
            <w:pPr>
              <w:tabs>
                <w:tab w:val="right" w:leader="underscore" w:pos="7938"/>
              </w:tabs>
              <w:suppressAutoHyphens/>
              <w:spacing w:before="100" w:beforeAutospacing="1"/>
              <w:ind w:left="0"/>
              <w:rPr>
                <w:spacing w:val="-2"/>
              </w:rPr>
            </w:pPr>
            <w:r>
              <w:rPr>
                <w:spacing w:val="-2"/>
              </w:rPr>
              <w:t>Doris Merz</w:t>
            </w:r>
          </w:p>
        </w:tc>
      </w:tr>
    </w:tbl>
    <w:p w14:paraId="3E20DB5D" w14:textId="77777777" w:rsidR="00BC725A" w:rsidRDefault="00BC725A" w:rsidP="00BC725A">
      <w:pPr>
        <w:suppressAutoHyphens/>
        <w:ind w:left="0"/>
        <w:jc w:val="left"/>
        <w:rPr>
          <w:color w:val="000000"/>
          <w:spacing w:val="-2"/>
          <w:sz w:val="22"/>
          <w:szCs w:val="22"/>
        </w:rPr>
      </w:pPr>
    </w:p>
    <w:p w14:paraId="0D8C58B4" w14:textId="03F72BDC" w:rsidR="00BC725A" w:rsidRPr="00EE7454" w:rsidRDefault="00BC725A" w:rsidP="00BC725A">
      <w:pPr>
        <w:suppressAutoHyphens/>
        <w:ind w:left="0"/>
        <w:jc w:val="left"/>
        <w:rPr>
          <w:color w:val="000000"/>
          <w:spacing w:val="-2"/>
          <w:sz w:val="22"/>
          <w:szCs w:val="22"/>
        </w:rPr>
      </w:pPr>
      <w:r w:rsidRPr="00EE7454">
        <w:rPr>
          <w:color w:val="000000"/>
          <w:spacing w:val="-2"/>
          <w:sz w:val="22"/>
          <w:szCs w:val="22"/>
        </w:rPr>
        <w:br w:type="page"/>
      </w:r>
    </w:p>
    <w:p w14:paraId="5C33A3AB" w14:textId="77777777" w:rsidR="00BC725A" w:rsidRPr="00CD4169" w:rsidRDefault="00BC725A" w:rsidP="00BC725A">
      <w:pPr>
        <w:suppressAutoHyphens/>
        <w:spacing w:before="240" w:after="240"/>
        <w:ind w:left="0"/>
        <w:jc w:val="center"/>
        <w:rPr>
          <w:b/>
          <w:color w:val="00B0F0"/>
          <w:sz w:val="24"/>
          <w:szCs w:val="24"/>
        </w:rPr>
      </w:pPr>
      <w:r w:rsidRPr="00CD4169">
        <w:rPr>
          <w:b/>
          <w:color w:val="00B0F0"/>
          <w:sz w:val="24"/>
          <w:szCs w:val="24"/>
        </w:rPr>
        <w:lastRenderedPageBreak/>
        <w:t xml:space="preserve">REPORT OF THE JURY PRESIDENT TO THE FAI </w:t>
      </w:r>
      <w:r w:rsidRPr="00CD4169">
        <w:rPr>
          <w:color w:val="00B0F0"/>
          <w:sz w:val="24"/>
          <w:szCs w:val="24"/>
        </w:rPr>
        <w:t>(continued)</w:t>
      </w:r>
    </w:p>
    <w:p w14:paraId="441AAC64" w14:textId="57501105" w:rsidR="00BC725A" w:rsidRDefault="00BC725A" w:rsidP="00BC725A">
      <w:pPr>
        <w:suppressAutoHyphens/>
        <w:ind w:left="-142"/>
        <w:rPr>
          <w:b/>
          <w:spacing w:val="-3"/>
        </w:rPr>
      </w:pPr>
      <w:r w:rsidRPr="00BC633B">
        <w:rPr>
          <w:b/>
          <w:spacing w:val="-3"/>
        </w:rPr>
        <w:t>COMPLAINTS AND PROTESTS</w:t>
      </w:r>
    </w:p>
    <w:p w14:paraId="35A9C6F5" w14:textId="77777777" w:rsidR="00C921E7" w:rsidRPr="00BC633B" w:rsidRDefault="00C921E7" w:rsidP="00BC725A">
      <w:pPr>
        <w:suppressAutoHyphens/>
        <w:ind w:left="-142"/>
        <w:rPr>
          <w:spacing w:val="-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6"/>
        <w:gridCol w:w="3142"/>
      </w:tblGrid>
      <w:tr w:rsidR="00BC725A" w:rsidRPr="001A0C56" w14:paraId="1E85C40A" w14:textId="77777777" w:rsidTr="00DB4030">
        <w:tc>
          <w:tcPr>
            <w:tcW w:w="5778" w:type="dxa"/>
            <w:vAlign w:val="center"/>
          </w:tcPr>
          <w:p w14:paraId="4E5446ED" w14:textId="03F1EBBE" w:rsidR="00BC725A" w:rsidRPr="001A0C56" w:rsidRDefault="00BC725A" w:rsidP="00DB4030">
            <w:pPr>
              <w:suppressAutoHyphens/>
              <w:spacing w:before="100" w:beforeAutospacing="1"/>
              <w:ind w:left="0"/>
              <w:jc w:val="left"/>
              <w:rPr>
                <w:spacing w:val="-2"/>
                <w:szCs w:val="24"/>
              </w:rPr>
            </w:pPr>
            <w:r w:rsidRPr="001A0C56">
              <w:rPr>
                <w:spacing w:val="-2"/>
                <w:szCs w:val="24"/>
              </w:rPr>
              <w:t>NUMBER OF COMPLAINTS</w:t>
            </w:r>
          </w:p>
        </w:tc>
        <w:tc>
          <w:tcPr>
            <w:tcW w:w="3226" w:type="dxa"/>
          </w:tcPr>
          <w:p w14:paraId="1231E0B2" w14:textId="3E01E6DB" w:rsidR="00BC725A" w:rsidRPr="001A0C56" w:rsidRDefault="0042179E" w:rsidP="00240EBC">
            <w:pPr>
              <w:suppressAutoHyphens/>
              <w:spacing w:before="240"/>
              <w:ind w:left="11"/>
              <w:jc w:val="center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None</w:t>
            </w:r>
          </w:p>
        </w:tc>
      </w:tr>
      <w:tr w:rsidR="00BC725A" w:rsidRPr="001A0C56" w14:paraId="261266D9" w14:textId="77777777" w:rsidTr="00DB4030">
        <w:tc>
          <w:tcPr>
            <w:tcW w:w="5778" w:type="dxa"/>
            <w:vAlign w:val="center"/>
          </w:tcPr>
          <w:p w14:paraId="0CBE7007" w14:textId="77777777" w:rsidR="00BC725A" w:rsidRPr="001A0C56" w:rsidRDefault="00BC725A" w:rsidP="00DB4030">
            <w:pPr>
              <w:suppressAutoHyphens/>
              <w:spacing w:before="100" w:beforeAutospacing="1"/>
              <w:ind w:left="0"/>
              <w:jc w:val="left"/>
              <w:rPr>
                <w:spacing w:val="-2"/>
                <w:szCs w:val="24"/>
              </w:rPr>
            </w:pPr>
            <w:r w:rsidRPr="001A0C56">
              <w:rPr>
                <w:spacing w:val="-2"/>
                <w:szCs w:val="24"/>
              </w:rPr>
              <w:t>TOTAL NUMBER OF PROTESTS ADMITTED</w:t>
            </w:r>
          </w:p>
        </w:tc>
        <w:tc>
          <w:tcPr>
            <w:tcW w:w="3226" w:type="dxa"/>
          </w:tcPr>
          <w:p w14:paraId="00DC7F75" w14:textId="6C9E545E" w:rsidR="00BC725A" w:rsidRPr="001A0C56" w:rsidRDefault="0042179E" w:rsidP="00240EBC">
            <w:pPr>
              <w:suppressAutoHyphens/>
              <w:spacing w:before="240"/>
              <w:ind w:left="11"/>
              <w:jc w:val="center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One</w:t>
            </w:r>
          </w:p>
        </w:tc>
      </w:tr>
      <w:tr w:rsidR="00BC725A" w:rsidRPr="001A0C56" w14:paraId="57A44FF1" w14:textId="77777777" w:rsidTr="00DB4030">
        <w:tc>
          <w:tcPr>
            <w:tcW w:w="5778" w:type="dxa"/>
            <w:vAlign w:val="center"/>
          </w:tcPr>
          <w:p w14:paraId="2B006747" w14:textId="77777777" w:rsidR="00BC725A" w:rsidRPr="001A0C56" w:rsidRDefault="00BC725A" w:rsidP="00DB4030">
            <w:pPr>
              <w:suppressAutoHyphens/>
              <w:spacing w:before="100" w:beforeAutospacing="1"/>
              <w:ind w:left="0"/>
              <w:jc w:val="left"/>
              <w:rPr>
                <w:spacing w:val="-2"/>
                <w:szCs w:val="24"/>
              </w:rPr>
            </w:pPr>
            <w:r w:rsidRPr="001A0C56">
              <w:rPr>
                <w:spacing w:val="-2"/>
                <w:szCs w:val="24"/>
              </w:rPr>
              <w:t>NUMBER OF PROTESTS WITHDRAWN</w:t>
            </w:r>
          </w:p>
        </w:tc>
        <w:tc>
          <w:tcPr>
            <w:tcW w:w="3226" w:type="dxa"/>
          </w:tcPr>
          <w:p w14:paraId="4986E8F8" w14:textId="3DB8EBCF" w:rsidR="00BC725A" w:rsidRPr="001A0C56" w:rsidRDefault="0042179E" w:rsidP="00240EBC">
            <w:pPr>
              <w:suppressAutoHyphens/>
              <w:spacing w:before="240"/>
              <w:ind w:left="11"/>
              <w:jc w:val="center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None</w:t>
            </w:r>
          </w:p>
        </w:tc>
      </w:tr>
      <w:tr w:rsidR="00BC725A" w:rsidRPr="001A0C56" w14:paraId="5948670F" w14:textId="77777777" w:rsidTr="00DB4030">
        <w:tc>
          <w:tcPr>
            <w:tcW w:w="5778" w:type="dxa"/>
            <w:vAlign w:val="center"/>
          </w:tcPr>
          <w:p w14:paraId="559BAA9D" w14:textId="77777777" w:rsidR="00BC725A" w:rsidRPr="001A0C56" w:rsidRDefault="00BC725A" w:rsidP="00DB4030">
            <w:pPr>
              <w:suppressAutoHyphens/>
              <w:spacing w:before="100" w:beforeAutospacing="1"/>
              <w:ind w:left="0"/>
              <w:jc w:val="left"/>
              <w:rPr>
                <w:spacing w:val="-2"/>
                <w:szCs w:val="24"/>
              </w:rPr>
            </w:pPr>
            <w:r w:rsidRPr="001A0C56">
              <w:rPr>
                <w:spacing w:val="-2"/>
                <w:szCs w:val="24"/>
              </w:rPr>
              <w:t>NUMBER OF PROTESTS UPHELD</w:t>
            </w:r>
          </w:p>
        </w:tc>
        <w:tc>
          <w:tcPr>
            <w:tcW w:w="3226" w:type="dxa"/>
          </w:tcPr>
          <w:p w14:paraId="4FED2F9D" w14:textId="551D8D91" w:rsidR="00BC725A" w:rsidRPr="001A0C56" w:rsidRDefault="0042179E" w:rsidP="00240EBC">
            <w:pPr>
              <w:suppressAutoHyphens/>
              <w:spacing w:before="240"/>
              <w:ind w:left="11"/>
              <w:jc w:val="center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One</w:t>
            </w:r>
          </w:p>
        </w:tc>
      </w:tr>
      <w:tr w:rsidR="00BC725A" w:rsidRPr="001A0C56" w14:paraId="7CC4EC4C" w14:textId="77777777" w:rsidTr="00DB4030">
        <w:tc>
          <w:tcPr>
            <w:tcW w:w="5778" w:type="dxa"/>
            <w:vAlign w:val="center"/>
          </w:tcPr>
          <w:p w14:paraId="49A6A029" w14:textId="77777777" w:rsidR="00BC725A" w:rsidRPr="001A0C56" w:rsidRDefault="00BC725A" w:rsidP="00DB4030">
            <w:pPr>
              <w:suppressAutoHyphens/>
              <w:spacing w:before="100" w:beforeAutospacing="1"/>
              <w:ind w:left="0"/>
              <w:jc w:val="left"/>
              <w:rPr>
                <w:spacing w:val="-2"/>
                <w:szCs w:val="24"/>
              </w:rPr>
            </w:pPr>
            <w:r w:rsidRPr="001A0C56">
              <w:rPr>
                <w:spacing w:val="-2"/>
                <w:szCs w:val="24"/>
              </w:rPr>
              <w:t>NUMBER OF PROTESTS FAILED</w:t>
            </w:r>
          </w:p>
        </w:tc>
        <w:tc>
          <w:tcPr>
            <w:tcW w:w="3226" w:type="dxa"/>
          </w:tcPr>
          <w:p w14:paraId="185B2C73" w14:textId="4DD0FB95" w:rsidR="00BC725A" w:rsidRPr="001A0C56" w:rsidRDefault="0042179E" w:rsidP="00240EBC">
            <w:pPr>
              <w:suppressAutoHyphens/>
              <w:spacing w:before="240"/>
              <w:ind w:left="11"/>
              <w:jc w:val="center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None</w:t>
            </w:r>
          </w:p>
        </w:tc>
      </w:tr>
      <w:tr w:rsidR="00BC725A" w:rsidRPr="001A0C56" w14:paraId="3E8FFEB5" w14:textId="77777777" w:rsidTr="00DB4030">
        <w:tc>
          <w:tcPr>
            <w:tcW w:w="5778" w:type="dxa"/>
            <w:vAlign w:val="center"/>
          </w:tcPr>
          <w:p w14:paraId="29AA2C7A" w14:textId="77777777" w:rsidR="00BC725A" w:rsidRPr="001A0C56" w:rsidRDefault="00BC725A" w:rsidP="00DB4030">
            <w:pPr>
              <w:suppressAutoHyphens/>
              <w:spacing w:before="100" w:beforeAutospacing="1"/>
              <w:ind w:left="0"/>
              <w:jc w:val="left"/>
              <w:rPr>
                <w:spacing w:val="-2"/>
                <w:szCs w:val="24"/>
              </w:rPr>
            </w:pPr>
            <w:r w:rsidRPr="001A0C56">
              <w:rPr>
                <w:spacing w:val="-2"/>
                <w:szCs w:val="24"/>
              </w:rPr>
              <w:t>AMOUNT OF PROTEST FEES RETAINED AND INCLUDED</w:t>
            </w:r>
          </w:p>
        </w:tc>
        <w:tc>
          <w:tcPr>
            <w:tcW w:w="3226" w:type="dxa"/>
          </w:tcPr>
          <w:p w14:paraId="00790A62" w14:textId="508BA21B" w:rsidR="00BC725A" w:rsidRPr="001A0C56" w:rsidRDefault="001974AB" w:rsidP="00240EBC">
            <w:pPr>
              <w:suppressAutoHyphens/>
              <w:spacing w:before="240"/>
              <w:ind w:left="11"/>
              <w:jc w:val="center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>None</w:t>
            </w:r>
          </w:p>
        </w:tc>
      </w:tr>
    </w:tbl>
    <w:p w14:paraId="352B4CEF" w14:textId="7366C33E" w:rsidR="00BC725A" w:rsidRPr="00A530C0" w:rsidRDefault="00BC725A" w:rsidP="00BC725A">
      <w:pPr>
        <w:suppressAutoHyphens/>
        <w:spacing w:before="480" w:after="480"/>
        <w:rPr>
          <w:spacing w:val="-2"/>
        </w:rPr>
      </w:pPr>
      <w:r w:rsidRPr="00A530C0">
        <w:rPr>
          <w:spacing w:val="-2"/>
        </w:rPr>
        <w:t xml:space="preserve">Also included you will find the Jury decisions (reports as transmitted to the Meet Director) pertaining to the above protests, and all other documents regarding above protests. I understand that the complete Jury Report file will be sent by me to both the FAI and to the </w:t>
      </w:r>
      <w:r w:rsidR="00454449">
        <w:rPr>
          <w:spacing w:val="-2"/>
        </w:rPr>
        <w:t>ISC</w:t>
      </w:r>
      <w:r w:rsidRPr="00A530C0">
        <w:rPr>
          <w:spacing w:val="-2"/>
        </w:rPr>
        <w:t xml:space="preserve"> President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5"/>
        <w:gridCol w:w="5253"/>
      </w:tblGrid>
      <w:tr w:rsidR="00BC725A" w:rsidRPr="001A0C56" w14:paraId="672146EE" w14:textId="77777777" w:rsidTr="00DB4030">
        <w:tc>
          <w:tcPr>
            <w:tcW w:w="3675" w:type="dxa"/>
            <w:vAlign w:val="bottom"/>
          </w:tcPr>
          <w:p w14:paraId="59333055" w14:textId="77777777" w:rsidR="00BC725A" w:rsidRPr="001A0C56" w:rsidRDefault="00BC725A" w:rsidP="00DB4030">
            <w:pPr>
              <w:tabs>
                <w:tab w:val="right" w:leader="underscore" w:pos="5670"/>
                <w:tab w:val="right" w:leader="underscore" w:pos="9923"/>
              </w:tabs>
              <w:suppressAutoHyphens/>
              <w:spacing w:before="100" w:beforeAutospacing="1"/>
              <w:ind w:left="0"/>
              <w:jc w:val="left"/>
              <w:rPr>
                <w:spacing w:val="-2"/>
                <w:szCs w:val="24"/>
              </w:rPr>
            </w:pPr>
            <w:r w:rsidRPr="001A0C56">
              <w:rPr>
                <w:spacing w:val="-2"/>
                <w:szCs w:val="24"/>
              </w:rPr>
              <w:t>DATE &amp; PLACE</w:t>
            </w:r>
          </w:p>
        </w:tc>
        <w:tc>
          <w:tcPr>
            <w:tcW w:w="5329" w:type="dxa"/>
            <w:vAlign w:val="center"/>
          </w:tcPr>
          <w:p w14:paraId="1BD21FF9" w14:textId="5218925F" w:rsidR="00BC725A" w:rsidRPr="001A0C56" w:rsidRDefault="001974AB" w:rsidP="00DB4030">
            <w:pPr>
              <w:tabs>
                <w:tab w:val="right" w:leader="underscore" w:pos="5670"/>
                <w:tab w:val="right" w:leader="underscore" w:pos="9923"/>
              </w:tabs>
              <w:suppressAutoHyphens/>
              <w:spacing w:before="100" w:beforeAutospacing="1"/>
              <w:ind w:left="0"/>
              <w:jc w:val="left"/>
              <w:rPr>
                <w:spacing w:val="-2"/>
                <w:szCs w:val="24"/>
              </w:rPr>
            </w:pPr>
            <w:r>
              <w:rPr>
                <w:spacing w:val="-2"/>
                <w:szCs w:val="24"/>
              </w:rPr>
              <w:t xml:space="preserve">19/08/2021 </w:t>
            </w:r>
            <w:proofErr w:type="spellStart"/>
            <w:r>
              <w:rPr>
                <w:spacing w:val="-2"/>
                <w:szCs w:val="24"/>
              </w:rPr>
              <w:t>Tanay</w:t>
            </w:r>
            <w:proofErr w:type="spellEnd"/>
            <w:r>
              <w:rPr>
                <w:spacing w:val="-2"/>
                <w:szCs w:val="24"/>
              </w:rPr>
              <w:t>, Russia</w:t>
            </w:r>
          </w:p>
        </w:tc>
      </w:tr>
      <w:tr w:rsidR="00BC725A" w:rsidRPr="001A0C56" w14:paraId="043B5646" w14:textId="77777777" w:rsidTr="00C921E7">
        <w:tc>
          <w:tcPr>
            <w:tcW w:w="3675" w:type="dxa"/>
          </w:tcPr>
          <w:p w14:paraId="02AB1080" w14:textId="77777777" w:rsidR="00BC725A" w:rsidRPr="001A0C56" w:rsidRDefault="00BC725A" w:rsidP="00DB4030">
            <w:pPr>
              <w:tabs>
                <w:tab w:val="right" w:leader="underscore" w:pos="5670"/>
                <w:tab w:val="right" w:leader="underscore" w:pos="9923"/>
              </w:tabs>
              <w:suppressAutoHyphens/>
              <w:spacing w:before="100" w:beforeAutospacing="1"/>
              <w:ind w:left="0"/>
              <w:jc w:val="left"/>
              <w:rPr>
                <w:spacing w:val="-2"/>
                <w:szCs w:val="24"/>
              </w:rPr>
            </w:pPr>
            <w:r w:rsidRPr="001A0C56">
              <w:rPr>
                <w:spacing w:val="-2"/>
                <w:szCs w:val="24"/>
              </w:rPr>
              <w:t>JURY PRESIDENT SIGNATURE</w:t>
            </w:r>
          </w:p>
        </w:tc>
        <w:tc>
          <w:tcPr>
            <w:tcW w:w="5329" w:type="dxa"/>
            <w:vAlign w:val="center"/>
          </w:tcPr>
          <w:p w14:paraId="77A4B186" w14:textId="15046D5B" w:rsidR="00C921E7" w:rsidRPr="001A0C56" w:rsidRDefault="008C02E0" w:rsidP="00DB4030">
            <w:pPr>
              <w:tabs>
                <w:tab w:val="right" w:leader="underscore" w:pos="5670"/>
                <w:tab w:val="right" w:leader="underscore" w:pos="9923"/>
              </w:tabs>
              <w:suppressAutoHyphens/>
              <w:spacing w:before="100" w:beforeAutospacing="1"/>
              <w:ind w:left="0"/>
              <w:jc w:val="left"/>
              <w:rPr>
                <w:spacing w:val="-2"/>
                <w:szCs w:val="24"/>
              </w:rPr>
            </w:pPr>
            <w:r w:rsidRPr="008C02E0">
              <w:rPr>
                <w:spacing w:val="-2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2F143D19" wp14:editId="14821E0A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-520065</wp:posOffset>
                  </wp:positionV>
                  <wp:extent cx="2496820" cy="629920"/>
                  <wp:effectExtent l="0" t="0" r="5080" b="5080"/>
                  <wp:wrapTopAndBottom/>
                  <wp:docPr id="1" name="Bildobjek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820" cy="629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36977E5" w14:textId="77777777" w:rsidR="00BC725A" w:rsidRPr="000F44B3" w:rsidRDefault="00BC725A" w:rsidP="00BC725A">
      <w:pPr>
        <w:suppressAutoHyphens/>
        <w:spacing w:before="840"/>
        <w:ind w:left="0"/>
        <w:rPr>
          <w:b/>
          <w:spacing w:val="-3"/>
        </w:rPr>
      </w:pPr>
      <w:r w:rsidRPr="002A61F9">
        <w:rPr>
          <w:b/>
          <w:spacing w:val="-3"/>
        </w:rPr>
        <w:t>Comments:</w:t>
      </w:r>
    </w:p>
    <w:bookmarkEnd w:id="0"/>
    <w:p w14:paraId="79235F92" w14:textId="4289AF13" w:rsidR="002D7CF9" w:rsidRPr="009F3596" w:rsidRDefault="002D7CF9" w:rsidP="009F3596">
      <w:pPr>
        <w:tabs>
          <w:tab w:val="left" w:leader="underscore" w:pos="5103"/>
          <w:tab w:val="left" w:leader="underscore" w:pos="7371"/>
          <w:tab w:val="left" w:leader="underscore" w:pos="9072"/>
        </w:tabs>
        <w:suppressAutoHyphens/>
        <w:ind w:left="0"/>
        <w:jc w:val="left"/>
        <w:rPr>
          <w:spacing w:val="-1"/>
          <w:sz w:val="22"/>
          <w:szCs w:val="22"/>
        </w:rPr>
      </w:pPr>
    </w:p>
    <w:sectPr w:rsidR="002D7CF9" w:rsidRPr="009F3596" w:rsidSect="00C2608F">
      <w:headerReference w:type="default" r:id="rId9"/>
      <w:endnotePr>
        <w:numFmt w:val="decimal"/>
      </w:endnotePr>
      <w:pgSz w:w="11907" w:h="16840" w:code="9"/>
      <w:pgMar w:top="1134" w:right="1701" w:bottom="567" w:left="1418" w:header="561" w:footer="454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312CD" w14:textId="77777777" w:rsidR="0025155F" w:rsidRDefault="0025155F" w:rsidP="00E163B9">
      <w:r>
        <w:separator/>
      </w:r>
    </w:p>
    <w:p w14:paraId="551533B0" w14:textId="77777777" w:rsidR="0025155F" w:rsidRDefault="0025155F" w:rsidP="00E163B9"/>
  </w:endnote>
  <w:endnote w:type="continuationSeparator" w:id="0">
    <w:p w14:paraId="4ECFE593" w14:textId="77777777" w:rsidR="0025155F" w:rsidRDefault="0025155F" w:rsidP="00E163B9">
      <w:r>
        <w:continuationSeparator/>
      </w:r>
    </w:p>
    <w:p w14:paraId="18A7086E" w14:textId="77777777" w:rsidR="0025155F" w:rsidRDefault="0025155F" w:rsidP="00E163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B0F97" w14:textId="77777777" w:rsidR="0025155F" w:rsidRDefault="0025155F" w:rsidP="00E163B9">
      <w:r>
        <w:separator/>
      </w:r>
    </w:p>
    <w:p w14:paraId="2301D8DE" w14:textId="77777777" w:rsidR="0025155F" w:rsidRDefault="0025155F" w:rsidP="00E163B9"/>
  </w:footnote>
  <w:footnote w:type="continuationSeparator" w:id="0">
    <w:p w14:paraId="502B9A07" w14:textId="77777777" w:rsidR="0025155F" w:rsidRDefault="0025155F" w:rsidP="00E163B9">
      <w:r>
        <w:continuationSeparator/>
      </w:r>
    </w:p>
    <w:p w14:paraId="33C0D7B5" w14:textId="77777777" w:rsidR="0025155F" w:rsidRDefault="0025155F" w:rsidP="00E163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16FC8" w14:textId="51BD1741" w:rsidR="00462967" w:rsidRPr="006A13EA" w:rsidRDefault="00462967" w:rsidP="00240EBC">
    <w:pPr>
      <w:pStyle w:val="Sidhuvud"/>
      <w:pBdr>
        <w:bottom w:val="single" w:sz="4" w:space="1" w:color="auto"/>
      </w:pBdr>
      <w:tabs>
        <w:tab w:val="left" w:pos="5916"/>
        <w:tab w:val="right" w:pos="8789"/>
      </w:tabs>
      <w:ind w:left="0"/>
      <w:rPr>
        <w:b/>
        <w:sz w:val="16"/>
        <w:szCs w:val="16"/>
      </w:rPr>
    </w:pPr>
    <w:r>
      <w:rPr>
        <w:b/>
        <w:sz w:val="16"/>
        <w:szCs w:val="16"/>
      </w:rPr>
      <w:t>ISC</w:t>
    </w:r>
    <w:r w:rsidRPr="004435C6">
      <w:rPr>
        <w:b/>
        <w:sz w:val="16"/>
        <w:szCs w:val="16"/>
      </w:rPr>
      <w:t xml:space="preserve"> Jury Members’ Handbook</w:t>
    </w:r>
    <w:r w:rsidRPr="001A7A04">
      <w:rPr>
        <w:b/>
        <w:sz w:val="16"/>
        <w:szCs w:val="16"/>
      </w:rPr>
      <w:tab/>
    </w:r>
    <w:r w:rsidRPr="001A7A04">
      <w:rPr>
        <w:b/>
        <w:sz w:val="16"/>
        <w:szCs w:val="16"/>
      </w:rPr>
      <w:tab/>
    </w:r>
    <w:r>
      <w:rPr>
        <w:b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Outline"/>
    <w:lvl w:ilvl="0">
      <w:start w:val="2"/>
      <w:numFmt w:val="decimal"/>
      <w:lvlText w:val="(%1)"/>
      <w:lvlJc w:val="left"/>
      <w:pPr>
        <w:tabs>
          <w:tab w:val="num" w:pos="785"/>
        </w:tabs>
        <w:ind w:left="785" w:hanging="360"/>
      </w:pPr>
    </w:lvl>
  </w:abstractNum>
  <w:abstractNum w:abstractNumId="1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/>
      </w:rPr>
    </w:lvl>
  </w:abstractNum>
  <w:abstractNum w:abstractNumId="3" w15:restartNumberingAfterBreak="0">
    <w:nsid w:val="00000019"/>
    <w:multiLevelType w:val="multilevel"/>
    <w:tmpl w:val="00000019"/>
    <w:name w:val="WW8Num13"/>
    <w:lvl w:ilvl="0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1640181"/>
    <w:multiLevelType w:val="hybridMultilevel"/>
    <w:tmpl w:val="028026BA"/>
    <w:name w:val="WW8Num26"/>
    <w:lvl w:ilvl="0" w:tplc="3CD63ECA">
      <w:numFmt w:val="bullet"/>
      <w:lvlText w:val=""/>
      <w:lvlJc w:val="left"/>
      <w:pPr>
        <w:ind w:left="1069" w:hanging="360"/>
      </w:pPr>
      <w:rPr>
        <w:rFonts w:ascii="Wingdings" w:eastAsia="Times New Roman" w:hAnsi="Wingdings" w:cs="Arial" w:hint="default"/>
      </w:rPr>
    </w:lvl>
    <w:lvl w:ilvl="1" w:tplc="3F18C944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AFCCA7A4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D8E2F194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4E2EC70A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6B02A7C6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C4467C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BDFAB438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803AB81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18577A5"/>
    <w:multiLevelType w:val="hybridMultilevel"/>
    <w:tmpl w:val="7EF03C3A"/>
    <w:lvl w:ilvl="0" w:tplc="07B64F9E">
      <w:start w:val="1"/>
      <w:numFmt w:val="decimal"/>
      <w:lvlText w:val="(%1)"/>
      <w:lvlJc w:val="left"/>
      <w:pPr>
        <w:ind w:left="1069" w:hanging="360"/>
      </w:pPr>
      <w:rPr>
        <w:rFonts w:ascii="Arial" w:eastAsia="Times New Roman" w:hAnsi="Arial" w:cs="Arial"/>
      </w:rPr>
    </w:lvl>
    <w:lvl w:ilvl="1" w:tplc="10090019" w:tentative="1">
      <w:start w:val="1"/>
      <w:numFmt w:val="lowerLetter"/>
      <w:lvlText w:val="%2."/>
      <w:lvlJc w:val="left"/>
      <w:pPr>
        <w:ind w:left="1789" w:hanging="360"/>
      </w:pPr>
    </w:lvl>
    <w:lvl w:ilvl="2" w:tplc="1009001B" w:tentative="1">
      <w:start w:val="1"/>
      <w:numFmt w:val="lowerRoman"/>
      <w:lvlText w:val="%3."/>
      <w:lvlJc w:val="right"/>
      <w:pPr>
        <w:ind w:left="2509" w:hanging="180"/>
      </w:pPr>
    </w:lvl>
    <w:lvl w:ilvl="3" w:tplc="1009000F" w:tentative="1">
      <w:start w:val="1"/>
      <w:numFmt w:val="decimal"/>
      <w:lvlText w:val="%4."/>
      <w:lvlJc w:val="left"/>
      <w:pPr>
        <w:ind w:left="3229" w:hanging="360"/>
      </w:pPr>
    </w:lvl>
    <w:lvl w:ilvl="4" w:tplc="10090019" w:tentative="1">
      <w:start w:val="1"/>
      <w:numFmt w:val="lowerLetter"/>
      <w:lvlText w:val="%5."/>
      <w:lvlJc w:val="left"/>
      <w:pPr>
        <w:ind w:left="3949" w:hanging="360"/>
      </w:pPr>
    </w:lvl>
    <w:lvl w:ilvl="5" w:tplc="1009001B" w:tentative="1">
      <w:start w:val="1"/>
      <w:numFmt w:val="lowerRoman"/>
      <w:lvlText w:val="%6."/>
      <w:lvlJc w:val="right"/>
      <w:pPr>
        <w:ind w:left="4669" w:hanging="180"/>
      </w:pPr>
    </w:lvl>
    <w:lvl w:ilvl="6" w:tplc="1009000F" w:tentative="1">
      <w:start w:val="1"/>
      <w:numFmt w:val="decimal"/>
      <w:lvlText w:val="%7."/>
      <w:lvlJc w:val="left"/>
      <w:pPr>
        <w:ind w:left="5389" w:hanging="360"/>
      </w:pPr>
    </w:lvl>
    <w:lvl w:ilvl="7" w:tplc="10090019" w:tentative="1">
      <w:start w:val="1"/>
      <w:numFmt w:val="lowerLetter"/>
      <w:lvlText w:val="%8."/>
      <w:lvlJc w:val="left"/>
      <w:pPr>
        <w:ind w:left="6109" w:hanging="360"/>
      </w:pPr>
    </w:lvl>
    <w:lvl w:ilvl="8" w:tplc="1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6AF29A7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450"/>
        </w:tabs>
        <w:ind w:left="450" w:hanging="360"/>
      </w:pPr>
      <w:rPr>
        <w:rFonts w:hint="default"/>
      </w:rPr>
    </w:lvl>
  </w:abstractNum>
  <w:abstractNum w:abstractNumId="7" w15:restartNumberingAfterBreak="0">
    <w:nsid w:val="0CCC0FA9"/>
    <w:multiLevelType w:val="hybridMultilevel"/>
    <w:tmpl w:val="DBAAB1E0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AB5DA7"/>
    <w:multiLevelType w:val="hybridMultilevel"/>
    <w:tmpl w:val="426ED0F4"/>
    <w:lvl w:ilvl="0" w:tplc="041D000F">
      <w:start w:val="1"/>
      <w:numFmt w:val="decimal"/>
      <w:lvlText w:val="%1."/>
      <w:lvlJc w:val="left"/>
      <w:pPr>
        <w:ind w:left="1429" w:hanging="360"/>
      </w:pPr>
    </w:lvl>
    <w:lvl w:ilvl="1" w:tplc="041D0019" w:tentative="1">
      <w:start w:val="1"/>
      <w:numFmt w:val="lowerLetter"/>
      <w:lvlText w:val="%2."/>
      <w:lvlJc w:val="left"/>
      <w:pPr>
        <w:ind w:left="2149" w:hanging="360"/>
      </w:pPr>
    </w:lvl>
    <w:lvl w:ilvl="2" w:tplc="041D001B" w:tentative="1">
      <w:start w:val="1"/>
      <w:numFmt w:val="lowerRoman"/>
      <w:lvlText w:val="%3."/>
      <w:lvlJc w:val="right"/>
      <w:pPr>
        <w:ind w:left="2869" w:hanging="180"/>
      </w:pPr>
    </w:lvl>
    <w:lvl w:ilvl="3" w:tplc="041D000F" w:tentative="1">
      <w:start w:val="1"/>
      <w:numFmt w:val="decimal"/>
      <w:lvlText w:val="%4."/>
      <w:lvlJc w:val="left"/>
      <w:pPr>
        <w:ind w:left="3589" w:hanging="360"/>
      </w:pPr>
    </w:lvl>
    <w:lvl w:ilvl="4" w:tplc="041D0019" w:tentative="1">
      <w:start w:val="1"/>
      <w:numFmt w:val="lowerLetter"/>
      <w:lvlText w:val="%5."/>
      <w:lvlJc w:val="left"/>
      <w:pPr>
        <w:ind w:left="4309" w:hanging="360"/>
      </w:pPr>
    </w:lvl>
    <w:lvl w:ilvl="5" w:tplc="041D001B" w:tentative="1">
      <w:start w:val="1"/>
      <w:numFmt w:val="lowerRoman"/>
      <w:lvlText w:val="%6."/>
      <w:lvlJc w:val="right"/>
      <w:pPr>
        <w:ind w:left="5029" w:hanging="180"/>
      </w:pPr>
    </w:lvl>
    <w:lvl w:ilvl="6" w:tplc="041D000F" w:tentative="1">
      <w:start w:val="1"/>
      <w:numFmt w:val="decimal"/>
      <w:lvlText w:val="%7."/>
      <w:lvlJc w:val="left"/>
      <w:pPr>
        <w:ind w:left="5749" w:hanging="360"/>
      </w:pPr>
    </w:lvl>
    <w:lvl w:ilvl="7" w:tplc="041D0019" w:tentative="1">
      <w:start w:val="1"/>
      <w:numFmt w:val="lowerLetter"/>
      <w:lvlText w:val="%8."/>
      <w:lvlJc w:val="left"/>
      <w:pPr>
        <w:ind w:left="6469" w:hanging="360"/>
      </w:pPr>
    </w:lvl>
    <w:lvl w:ilvl="8" w:tplc="041D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AF8635D"/>
    <w:multiLevelType w:val="hybridMultilevel"/>
    <w:tmpl w:val="47DC4A7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428F6"/>
    <w:multiLevelType w:val="hybridMultilevel"/>
    <w:tmpl w:val="61FA3D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2C0583"/>
    <w:multiLevelType w:val="hybridMultilevel"/>
    <w:tmpl w:val="E5D26746"/>
    <w:lvl w:ilvl="0" w:tplc="E8C09D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F2082F"/>
    <w:multiLevelType w:val="hybridMultilevel"/>
    <w:tmpl w:val="3AF4350A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B20D0"/>
    <w:multiLevelType w:val="hybridMultilevel"/>
    <w:tmpl w:val="101C6A5E"/>
    <w:lvl w:ilvl="0" w:tplc="349C8CE4">
      <w:start w:val="1"/>
      <w:numFmt w:val="bullet"/>
      <w:lvlText w:val=""/>
      <w:lvlJc w:val="left"/>
      <w:pPr>
        <w:ind w:left="1429" w:hanging="360"/>
      </w:pPr>
      <w:rPr>
        <w:rFonts w:ascii="Wingdings" w:hAnsi="Wingdings" w:hint="default"/>
        <w:b w:val="0"/>
        <w:i w:val="0"/>
        <w:sz w:val="24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B87E55"/>
    <w:multiLevelType w:val="hybridMultilevel"/>
    <w:tmpl w:val="BD1C6D76"/>
    <w:lvl w:ilvl="0" w:tplc="6330A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231F20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7645E1"/>
    <w:multiLevelType w:val="hybridMultilevel"/>
    <w:tmpl w:val="2DA20EEC"/>
    <w:lvl w:ilvl="0" w:tplc="041D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6" w15:restartNumberingAfterBreak="0">
    <w:nsid w:val="548F3263"/>
    <w:multiLevelType w:val="hybridMultilevel"/>
    <w:tmpl w:val="F99C656E"/>
    <w:lvl w:ilvl="0" w:tplc="094E41EE">
      <w:start w:val="1"/>
      <w:numFmt w:val="decimal"/>
      <w:lvlText w:val="%1."/>
      <w:lvlJc w:val="left"/>
      <w:pPr>
        <w:ind w:left="1215" w:hanging="855"/>
      </w:pPr>
      <w:rPr>
        <w:rFonts w:hint="default"/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B145D8"/>
    <w:multiLevelType w:val="hybridMultilevel"/>
    <w:tmpl w:val="75DE3E5A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C322D7"/>
    <w:multiLevelType w:val="multilevel"/>
    <w:tmpl w:val="3D1E3BC0"/>
    <w:lvl w:ilvl="0">
      <w:start w:val="1"/>
      <w:numFmt w:val="decimal"/>
      <w:pStyle w:val="Rubri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pStyle w:val="Rubrik4"/>
      <w:lvlText w:val="%1.%2.%3.%4"/>
      <w:lvlJc w:val="left"/>
      <w:pPr>
        <w:ind w:left="864" w:hanging="864"/>
      </w:pPr>
    </w:lvl>
    <w:lvl w:ilvl="4">
      <w:start w:val="1"/>
      <w:numFmt w:val="decimal"/>
      <w:pStyle w:val="Rubrik5"/>
      <w:lvlText w:val="%1.%2.%3.%4.%5"/>
      <w:lvlJc w:val="left"/>
      <w:pPr>
        <w:ind w:left="1008" w:hanging="1008"/>
      </w:pPr>
    </w:lvl>
    <w:lvl w:ilvl="5">
      <w:start w:val="1"/>
      <w:numFmt w:val="decimal"/>
      <w:pStyle w:val="Rubrik6"/>
      <w:lvlText w:val="%1.%2.%3.%4.%5.%6"/>
      <w:lvlJc w:val="left"/>
      <w:pPr>
        <w:ind w:left="1152" w:hanging="1152"/>
      </w:pPr>
    </w:lvl>
    <w:lvl w:ilvl="6">
      <w:start w:val="1"/>
      <w:numFmt w:val="decimal"/>
      <w:pStyle w:val="Rubri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Rubri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6AE356F9"/>
    <w:multiLevelType w:val="hybridMultilevel"/>
    <w:tmpl w:val="236A0BE4"/>
    <w:lvl w:ilvl="0" w:tplc="6AF6B8BC">
      <w:start w:val="1"/>
      <w:numFmt w:val="decimal"/>
      <w:lvlText w:val="(%1)"/>
      <w:lvlJc w:val="left"/>
      <w:pPr>
        <w:ind w:left="1429" w:hanging="360"/>
      </w:pPr>
      <w:rPr>
        <w:rFonts w:ascii="Arial" w:eastAsia="Times New Roman" w:hAnsi="Arial" w:cs="Arial"/>
      </w:rPr>
    </w:lvl>
    <w:lvl w:ilvl="1" w:tplc="041D0019" w:tentative="1">
      <w:start w:val="1"/>
      <w:numFmt w:val="lowerLetter"/>
      <w:lvlText w:val="%2."/>
      <w:lvlJc w:val="left"/>
      <w:pPr>
        <w:ind w:left="2149" w:hanging="360"/>
      </w:pPr>
    </w:lvl>
    <w:lvl w:ilvl="2" w:tplc="041D001B" w:tentative="1">
      <w:start w:val="1"/>
      <w:numFmt w:val="lowerRoman"/>
      <w:lvlText w:val="%3."/>
      <w:lvlJc w:val="right"/>
      <w:pPr>
        <w:ind w:left="2869" w:hanging="180"/>
      </w:pPr>
    </w:lvl>
    <w:lvl w:ilvl="3" w:tplc="041D000F" w:tentative="1">
      <w:start w:val="1"/>
      <w:numFmt w:val="decimal"/>
      <w:lvlText w:val="%4."/>
      <w:lvlJc w:val="left"/>
      <w:pPr>
        <w:ind w:left="3589" w:hanging="360"/>
      </w:pPr>
    </w:lvl>
    <w:lvl w:ilvl="4" w:tplc="041D0019" w:tentative="1">
      <w:start w:val="1"/>
      <w:numFmt w:val="lowerLetter"/>
      <w:lvlText w:val="%5."/>
      <w:lvlJc w:val="left"/>
      <w:pPr>
        <w:ind w:left="4309" w:hanging="360"/>
      </w:pPr>
    </w:lvl>
    <w:lvl w:ilvl="5" w:tplc="041D001B" w:tentative="1">
      <w:start w:val="1"/>
      <w:numFmt w:val="lowerRoman"/>
      <w:lvlText w:val="%6."/>
      <w:lvlJc w:val="right"/>
      <w:pPr>
        <w:ind w:left="5029" w:hanging="180"/>
      </w:pPr>
    </w:lvl>
    <w:lvl w:ilvl="6" w:tplc="041D000F" w:tentative="1">
      <w:start w:val="1"/>
      <w:numFmt w:val="decimal"/>
      <w:lvlText w:val="%7."/>
      <w:lvlJc w:val="left"/>
      <w:pPr>
        <w:ind w:left="5749" w:hanging="360"/>
      </w:pPr>
    </w:lvl>
    <w:lvl w:ilvl="7" w:tplc="041D0019" w:tentative="1">
      <w:start w:val="1"/>
      <w:numFmt w:val="lowerLetter"/>
      <w:lvlText w:val="%8."/>
      <w:lvlJc w:val="left"/>
      <w:pPr>
        <w:ind w:left="6469" w:hanging="360"/>
      </w:pPr>
    </w:lvl>
    <w:lvl w:ilvl="8" w:tplc="041D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E5052E5"/>
    <w:multiLevelType w:val="hybridMultilevel"/>
    <w:tmpl w:val="C15C5FE6"/>
    <w:lvl w:ilvl="0" w:tplc="0413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1DA1048"/>
    <w:multiLevelType w:val="hybridMultilevel"/>
    <w:tmpl w:val="840EAB7A"/>
    <w:lvl w:ilvl="0" w:tplc="BA6E7D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i w:val="0"/>
        <w:sz w:val="20"/>
      </w:rPr>
    </w:lvl>
    <w:lvl w:ilvl="1" w:tplc="041D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EDC080E"/>
    <w:multiLevelType w:val="hybridMultilevel"/>
    <w:tmpl w:val="669616CC"/>
    <w:lvl w:ilvl="0" w:tplc="6330A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231F20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813B6B"/>
    <w:multiLevelType w:val="hybridMultilevel"/>
    <w:tmpl w:val="547EF954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8"/>
    <w:lvlOverride w:ilvl="0">
      <w:startOverride w:val="4"/>
    </w:lvlOverride>
  </w:num>
  <w:num w:numId="3">
    <w:abstractNumId w:val="22"/>
  </w:num>
  <w:num w:numId="4">
    <w:abstractNumId w:val="14"/>
  </w:num>
  <w:num w:numId="5">
    <w:abstractNumId w:val="8"/>
  </w:num>
  <w:num w:numId="6">
    <w:abstractNumId w:val="9"/>
  </w:num>
  <w:num w:numId="7">
    <w:abstractNumId w:val="17"/>
  </w:num>
  <w:num w:numId="8">
    <w:abstractNumId w:val="7"/>
  </w:num>
  <w:num w:numId="9">
    <w:abstractNumId w:val="12"/>
  </w:num>
  <w:num w:numId="10">
    <w:abstractNumId w:val="23"/>
  </w:num>
  <w:num w:numId="11">
    <w:abstractNumId w:val="11"/>
  </w:num>
  <w:num w:numId="12">
    <w:abstractNumId w:val="10"/>
  </w:num>
  <w:num w:numId="13">
    <w:abstractNumId w:val="6"/>
  </w:num>
  <w:num w:numId="14">
    <w:abstractNumId w:val="5"/>
  </w:num>
  <w:num w:numId="15">
    <w:abstractNumId w:val="15"/>
  </w:num>
  <w:num w:numId="16">
    <w:abstractNumId w:val="16"/>
  </w:num>
  <w:num w:numId="17">
    <w:abstractNumId w:val="21"/>
  </w:num>
  <w:num w:numId="18">
    <w:abstractNumId w:val="13"/>
  </w:num>
  <w:num w:numId="19">
    <w:abstractNumId w:val="19"/>
  </w:num>
  <w:num w:numId="20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intFractionalCharacterWidth/>
  <w:hideSpellingErrors/>
  <w:proofState w:spelling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182"/>
    <w:rsid w:val="000006DB"/>
    <w:rsid w:val="00001801"/>
    <w:rsid w:val="000025A6"/>
    <w:rsid w:val="00005D1D"/>
    <w:rsid w:val="000062E5"/>
    <w:rsid w:val="000078D3"/>
    <w:rsid w:val="00007BC3"/>
    <w:rsid w:val="000118B1"/>
    <w:rsid w:val="00012526"/>
    <w:rsid w:val="00012551"/>
    <w:rsid w:val="0001265A"/>
    <w:rsid w:val="0001295F"/>
    <w:rsid w:val="000136F5"/>
    <w:rsid w:val="00013E5D"/>
    <w:rsid w:val="00014413"/>
    <w:rsid w:val="0001585A"/>
    <w:rsid w:val="00016EF2"/>
    <w:rsid w:val="00016F4E"/>
    <w:rsid w:val="00020F09"/>
    <w:rsid w:val="00022337"/>
    <w:rsid w:val="00022DBE"/>
    <w:rsid w:val="00023100"/>
    <w:rsid w:val="00023569"/>
    <w:rsid w:val="00024384"/>
    <w:rsid w:val="000244F4"/>
    <w:rsid w:val="00025B8B"/>
    <w:rsid w:val="00026E57"/>
    <w:rsid w:val="00027E24"/>
    <w:rsid w:val="000327F5"/>
    <w:rsid w:val="00035811"/>
    <w:rsid w:val="00035F71"/>
    <w:rsid w:val="0004124B"/>
    <w:rsid w:val="0004361B"/>
    <w:rsid w:val="00044381"/>
    <w:rsid w:val="00045098"/>
    <w:rsid w:val="0005353C"/>
    <w:rsid w:val="00053ED8"/>
    <w:rsid w:val="00056CC2"/>
    <w:rsid w:val="000572F1"/>
    <w:rsid w:val="00057377"/>
    <w:rsid w:val="0005781E"/>
    <w:rsid w:val="0006047F"/>
    <w:rsid w:val="00060815"/>
    <w:rsid w:val="000626D7"/>
    <w:rsid w:val="0006339D"/>
    <w:rsid w:val="00063771"/>
    <w:rsid w:val="000667D2"/>
    <w:rsid w:val="000672EE"/>
    <w:rsid w:val="0006772F"/>
    <w:rsid w:val="000704DB"/>
    <w:rsid w:val="00070BF2"/>
    <w:rsid w:val="00070DA4"/>
    <w:rsid w:val="0007161A"/>
    <w:rsid w:val="00072F73"/>
    <w:rsid w:val="00073B7C"/>
    <w:rsid w:val="00074A13"/>
    <w:rsid w:val="00074C3B"/>
    <w:rsid w:val="00076E4B"/>
    <w:rsid w:val="000800FC"/>
    <w:rsid w:val="000803E3"/>
    <w:rsid w:val="00080933"/>
    <w:rsid w:val="00082BA3"/>
    <w:rsid w:val="000836DA"/>
    <w:rsid w:val="000842F5"/>
    <w:rsid w:val="000848ED"/>
    <w:rsid w:val="00085AEA"/>
    <w:rsid w:val="000908D2"/>
    <w:rsid w:val="00090A15"/>
    <w:rsid w:val="000910A3"/>
    <w:rsid w:val="00091389"/>
    <w:rsid w:val="000955BC"/>
    <w:rsid w:val="0009788D"/>
    <w:rsid w:val="000A1589"/>
    <w:rsid w:val="000A362E"/>
    <w:rsid w:val="000A51C2"/>
    <w:rsid w:val="000A53F2"/>
    <w:rsid w:val="000A642C"/>
    <w:rsid w:val="000A6DAA"/>
    <w:rsid w:val="000A6F28"/>
    <w:rsid w:val="000A75EB"/>
    <w:rsid w:val="000A7D3B"/>
    <w:rsid w:val="000B03D3"/>
    <w:rsid w:val="000B0882"/>
    <w:rsid w:val="000B0A1A"/>
    <w:rsid w:val="000B23FC"/>
    <w:rsid w:val="000B2E3B"/>
    <w:rsid w:val="000B49CD"/>
    <w:rsid w:val="000B5A97"/>
    <w:rsid w:val="000B6EB4"/>
    <w:rsid w:val="000C1C2D"/>
    <w:rsid w:val="000C390C"/>
    <w:rsid w:val="000C581C"/>
    <w:rsid w:val="000C5EE5"/>
    <w:rsid w:val="000C7FF9"/>
    <w:rsid w:val="000D2D87"/>
    <w:rsid w:val="000D33F7"/>
    <w:rsid w:val="000D34F5"/>
    <w:rsid w:val="000D52C4"/>
    <w:rsid w:val="000E2483"/>
    <w:rsid w:val="000E2762"/>
    <w:rsid w:val="000E3CAC"/>
    <w:rsid w:val="000E4CEF"/>
    <w:rsid w:val="000E5144"/>
    <w:rsid w:val="000E547B"/>
    <w:rsid w:val="000E5D65"/>
    <w:rsid w:val="000E73A9"/>
    <w:rsid w:val="000E7880"/>
    <w:rsid w:val="000E79F0"/>
    <w:rsid w:val="000E7EBB"/>
    <w:rsid w:val="000F0AE1"/>
    <w:rsid w:val="000F1C28"/>
    <w:rsid w:val="000F30BC"/>
    <w:rsid w:val="000F49DC"/>
    <w:rsid w:val="001006C3"/>
    <w:rsid w:val="00101A39"/>
    <w:rsid w:val="00103D9E"/>
    <w:rsid w:val="00104DC8"/>
    <w:rsid w:val="00104FE1"/>
    <w:rsid w:val="00105907"/>
    <w:rsid w:val="00107B94"/>
    <w:rsid w:val="00114466"/>
    <w:rsid w:val="00114863"/>
    <w:rsid w:val="00117235"/>
    <w:rsid w:val="0011740D"/>
    <w:rsid w:val="00120881"/>
    <w:rsid w:val="00121087"/>
    <w:rsid w:val="00121A90"/>
    <w:rsid w:val="00122797"/>
    <w:rsid w:val="001229C6"/>
    <w:rsid w:val="00122BA0"/>
    <w:rsid w:val="00123AF8"/>
    <w:rsid w:val="0012446C"/>
    <w:rsid w:val="001245E3"/>
    <w:rsid w:val="001254B1"/>
    <w:rsid w:val="00125731"/>
    <w:rsid w:val="0012601F"/>
    <w:rsid w:val="00126E3E"/>
    <w:rsid w:val="00127EAC"/>
    <w:rsid w:val="00127F46"/>
    <w:rsid w:val="00134C0F"/>
    <w:rsid w:val="001353B8"/>
    <w:rsid w:val="00135B55"/>
    <w:rsid w:val="001373A3"/>
    <w:rsid w:val="001373EE"/>
    <w:rsid w:val="001375FA"/>
    <w:rsid w:val="0014135F"/>
    <w:rsid w:val="00142207"/>
    <w:rsid w:val="00142628"/>
    <w:rsid w:val="00145182"/>
    <w:rsid w:val="00146B8D"/>
    <w:rsid w:val="00147BD6"/>
    <w:rsid w:val="00150DBC"/>
    <w:rsid w:val="0015315E"/>
    <w:rsid w:val="00154E40"/>
    <w:rsid w:val="00156AFD"/>
    <w:rsid w:val="00157544"/>
    <w:rsid w:val="00160811"/>
    <w:rsid w:val="00161CA1"/>
    <w:rsid w:val="0016220E"/>
    <w:rsid w:val="001635CB"/>
    <w:rsid w:val="001643C4"/>
    <w:rsid w:val="00164B73"/>
    <w:rsid w:val="00165F62"/>
    <w:rsid w:val="00166560"/>
    <w:rsid w:val="0017009D"/>
    <w:rsid w:val="00171772"/>
    <w:rsid w:val="001733F0"/>
    <w:rsid w:val="001756CB"/>
    <w:rsid w:val="00175993"/>
    <w:rsid w:val="00177F77"/>
    <w:rsid w:val="001819B5"/>
    <w:rsid w:val="00182A38"/>
    <w:rsid w:val="001837FA"/>
    <w:rsid w:val="001841EC"/>
    <w:rsid w:val="00184AE1"/>
    <w:rsid w:val="00190C0D"/>
    <w:rsid w:val="00191459"/>
    <w:rsid w:val="001919F8"/>
    <w:rsid w:val="00191DE3"/>
    <w:rsid w:val="00191F25"/>
    <w:rsid w:val="00192298"/>
    <w:rsid w:val="0019274D"/>
    <w:rsid w:val="00192964"/>
    <w:rsid w:val="00192B93"/>
    <w:rsid w:val="00192C4F"/>
    <w:rsid w:val="00192D46"/>
    <w:rsid w:val="00192E60"/>
    <w:rsid w:val="00193B1A"/>
    <w:rsid w:val="00195276"/>
    <w:rsid w:val="00196E3B"/>
    <w:rsid w:val="001974AB"/>
    <w:rsid w:val="001A0541"/>
    <w:rsid w:val="001A1766"/>
    <w:rsid w:val="001A1E4D"/>
    <w:rsid w:val="001A1E66"/>
    <w:rsid w:val="001A38FE"/>
    <w:rsid w:val="001A4106"/>
    <w:rsid w:val="001A4A96"/>
    <w:rsid w:val="001A772A"/>
    <w:rsid w:val="001A7A04"/>
    <w:rsid w:val="001B13F0"/>
    <w:rsid w:val="001B1900"/>
    <w:rsid w:val="001B1C61"/>
    <w:rsid w:val="001B2041"/>
    <w:rsid w:val="001B35BE"/>
    <w:rsid w:val="001B3A14"/>
    <w:rsid w:val="001B4D44"/>
    <w:rsid w:val="001B692A"/>
    <w:rsid w:val="001C12E4"/>
    <w:rsid w:val="001C1436"/>
    <w:rsid w:val="001C21EB"/>
    <w:rsid w:val="001C23DD"/>
    <w:rsid w:val="001C28B0"/>
    <w:rsid w:val="001C5BA4"/>
    <w:rsid w:val="001D3D89"/>
    <w:rsid w:val="001D4182"/>
    <w:rsid w:val="001D564D"/>
    <w:rsid w:val="001D58F1"/>
    <w:rsid w:val="001D5DB1"/>
    <w:rsid w:val="001D7996"/>
    <w:rsid w:val="001D7A0D"/>
    <w:rsid w:val="001E0077"/>
    <w:rsid w:val="001E00B6"/>
    <w:rsid w:val="001E0125"/>
    <w:rsid w:val="001E099C"/>
    <w:rsid w:val="001E0CF8"/>
    <w:rsid w:val="001E3E34"/>
    <w:rsid w:val="001E5E2E"/>
    <w:rsid w:val="001E739E"/>
    <w:rsid w:val="001F00BA"/>
    <w:rsid w:val="001F1CB7"/>
    <w:rsid w:val="001F3CC6"/>
    <w:rsid w:val="001F4C14"/>
    <w:rsid w:val="00200DB9"/>
    <w:rsid w:val="002011E4"/>
    <w:rsid w:val="00201423"/>
    <w:rsid w:val="00201D75"/>
    <w:rsid w:val="00202370"/>
    <w:rsid w:val="00204D1F"/>
    <w:rsid w:val="00206284"/>
    <w:rsid w:val="002114F8"/>
    <w:rsid w:val="002116A6"/>
    <w:rsid w:val="00212D55"/>
    <w:rsid w:val="00212EFB"/>
    <w:rsid w:val="00212FDF"/>
    <w:rsid w:val="0021407F"/>
    <w:rsid w:val="00216103"/>
    <w:rsid w:val="002165E5"/>
    <w:rsid w:val="00216DE1"/>
    <w:rsid w:val="00216F9B"/>
    <w:rsid w:val="002201B9"/>
    <w:rsid w:val="002201FE"/>
    <w:rsid w:val="00221BA3"/>
    <w:rsid w:val="0022215E"/>
    <w:rsid w:val="0022337A"/>
    <w:rsid w:val="002246FA"/>
    <w:rsid w:val="00224905"/>
    <w:rsid w:val="00224AD6"/>
    <w:rsid w:val="002258BC"/>
    <w:rsid w:val="002302E3"/>
    <w:rsid w:val="0023122A"/>
    <w:rsid w:val="00232CEA"/>
    <w:rsid w:val="00233042"/>
    <w:rsid w:val="002359CD"/>
    <w:rsid w:val="00235CEF"/>
    <w:rsid w:val="00240729"/>
    <w:rsid w:val="00240ADC"/>
    <w:rsid w:val="00240E10"/>
    <w:rsid w:val="00240EBC"/>
    <w:rsid w:val="0024263B"/>
    <w:rsid w:val="00242D68"/>
    <w:rsid w:val="00243369"/>
    <w:rsid w:val="00244D8B"/>
    <w:rsid w:val="00244FA4"/>
    <w:rsid w:val="00245464"/>
    <w:rsid w:val="00245B8D"/>
    <w:rsid w:val="0024772A"/>
    <w:rsid w:val="00250C32"/>
    <w:rsid w:val="00250C87"/>
    <w:rsid w:val="00250DAA"/>
    <w:rsid w:val="002511B9"/>
    <w:rsid w:val="0025155F"/>
    <w:rsid w:val="00251C48"/>
    <w:rsid w:val="002539B0"/>
    <w:rsid w:val="002540F9"/>
    <w:rsid w:val="00255A0F"/>
    <w:rsid w:val="00255A80"/>
    <w:rsid w:val="002569C1"/>
    <w:rsid w:val="002619AA"/>
    <w:rsid w:val="002637CA"/>
    <w:rsid w:val="0026555D"/>
    <w:rsid w:val="002655E7"/>
    <w:rsid w:val="00265738"/>
    <w:rsid w:val="002737C5"/>
    <w:rsid w:val="002742E3"/>
    <w:rsid w:val="00274600"/>
    <w:rsid w:val="002757D7"/>
    <w:rsid w:val="00277A57"/>
    <w:rsid w:val="00280505"/>
    <w:rsid w:val="00280DFC"/>
    <w:rsid w:val="00281740"/>
    <w:rsid w:val="00282C76"/>
    <w:rsid w:val="0028307A"/>
    <w:rsid w:val="00283976"/>
    <w:rsid w:val="00284571"/>
    <w:rsid w:val="00284C37"/>
    <w:rsid w:val="00284D7F"/>
    <w:rsid w:val="00286C28"/>
    <w:rsid w:val="00287717"/>
    <w:rsid w:val="00287C64"/>
    <w:rsid w:val="00292A47"/>
    <w:rsid w:val="0029603D"/>
    <w:rsid w:val="002A02D3"/>
    <w:rsid w:val="002A0784"/>
    <w:rsid w:val="002A55BB"/>
    <w:rsid w:val="002A5C53"/>
    <w:rsid w:val="002A7CBF"/>
    <w:rsid w:val="002B0749"/>
    <w:rsid w:val="002B0CBC"/>
    <w:rsid w:val="002B1254"/>
    <w:rsid w:val="002B18F2"/>
    <w:rsid w:val="002B1B6B"/>
    <w:rsid w:val="002B1D98"/>
    <w:rsid w:val="002B2533"/>
    <w:rsid w:val="002B2E8B"/>
    <w:rsid w:val="002B5EDB"/>
    <w:rsid w:val="002B65D4"/>
    <w:rsid w:val="002B68BC"/>
    <w:rsid w:val="002B7EF1"/>
    <w:rsid w:val="002C0448"/>
    <w:rsid w:val="002C0652"/>
    <w:rsid w:val="002C08C8"/>
    <w:rsid w:val="002C11BC"/>
    <w:rsid w:val="002C1214"/>
    <w:rsid w:val="002C3B37"/>
    <w:rsid w:val="002C3B6E"/>
    <w:rsid w:val="002C4CD2"/>
    <w:rsid w:val="002C6275"/>
    <w:rsid w:val="002C6E9E"/>
    <w:rsid w:val="002C7359"/>
    <w:rsid w:val="002C78F6"/>
    <w:rsid w:val="002D1988"/>
    <w:rsid w:val="002D36D6"/>
    <w:rsid w:val="002D617E"/>
    <w:rsid w:val="002D64F1"/>
    <w:rsid w:val="002D7825"/>
    <w:rsid w:val="002D7CF9"/>
    <w:rsid w:val="002D7F2B"/>
    <w:rsid w:val="002E012E"/>
    <w:rsid w:val="002E032A"/>
    <w:rsid w:val="002E080E"/>
    <w:rsid w:val="002E0DBD"/>
    <w:rsid w:val="002E1397"/>
    <w:rsid w:val="002E1471"/>
    <w:rsid w:val="002E296B"/>
    <w:rsid w:val="002E2B39"/>
    <w:rsid w:val="002E5AAB"/>
    <w:rsid w:val="002E6341"/>
    <w:rsid w:val="002F09FB"/>
    <w:rsid w:val="002F0AEA"/>
    <w:rsid w:val="002F2776"/>
    <w:rsid w:val="002F2F5D"/>
    <w:rsid w:val="002F4458"/>
    <w:rsid w:val="002F496F"/>
    <w:rsid w:val="002F65DA"/>
    <w:rsid w:val="002F68EA"/>
    <w:rsid w:val="003004E9"/>
    <w:rsid w:val="0030055F"/>
    <w:rsid w:val="0030489B"/>
    <w:rsid w:val="00304BFA"/>
    <w:rsid w:val="003101AA"/>
    <w:rsid w:val="003107FA"/>
    <w:rsid w:val="00312687"/>
    <w:rsid w:val="00314F06"/>
    <w:rsid w:val="00316807"/>
    <w:rsid w:val="003210F3"/>
    <w:rsid w:val="00322EA1"/>
    <w:rsid w:val="00323227"/>
    <w:rsid w:val="003233DC"/>
    <w:rsid w:val="00323418"/>
    <w:rsid w:val="0032445F"/>
    <w:rsid w:val="00325749"/>
    <w:rsid w:val="0032603C"/>
    <w:rsid w:val="0032661B"/>
    <w:rsid w:val="00327ADC"/>
    <w:rsid w:val="0033011D"/>
    <w:rsid w:val="003321C9"/>
    <w:rsid w:val="003329F2"/>
    <w:rsid w:val="00332CCF"/>
    <w:rsid w:val="003335BD"/>
    <w:rsid w:val="003336D2"/>
    <w:rsid w:val="003341BD"/>
    <w:rsid w:val="00336E73"/>
    <w:rsid w:val="003370C4"/>
    <w:rsid w:val="00340418"/>
    <w:rsid w:val="003418D7"/>
    <w:rsid w:val="003441B5"/>
    <w:rsid w:val="00345E2D"/>
    <w:rsid w:val="00346836"/>
    <w:rsid w:val="00347645"/>
    <w:rsid w:val="00347C74"/>
    <w:rsid w:val="00351CE1"/>
    <w:rsid w:val="00356133"/>
    <w:rsid w:val="0035671C"/>
    <w:rsid w:val="0035729E"/>
    <w:rsid w:val="00360174"/>
    <w:rsid w:val="00360B71"/>
    <w:rsid w:val="003645CE"/>
    <w:rsid w:val="00364F8D"/>
    <w:rsid w:val="00365165"/>
    <w:rsid w:val="0036608C"/>
    <w:rsid w:val="0036705D"/>
    <w:rsid w:val="003674D2"/>
    <w:rsid w:val="00370515"/>
    <w:rsid w:val="00371A33"/>
    <w:rsid w:val="00373C7D"/>
    <w:rsid w:val="00373DF3"/>
    <w:rsid w:val="00374E3E"/>
    <w:rsid w:val="0037600C"/>
    <w:rsid w:val="00381649"/>
    <w:rsid w:val="003836F7"/>
    <w:rsid w:val="003860C5"/>
    <w:rsid w:val="00387C03"/>
    <w:rsid w:val="00390663"/>
    <w:rsid w:val="003926FC"/>
    <w:rsid w:val="003934C9"/>
    <w:rsid w:val="0039465F"/>
    <w:rsid w:val="003948AE"/>
    <w:rsid w:val="00396FFF"/>
    <w:rsid w:val="00397F7C"/>
    <w:rsid w:val="003A0476"/>
    <w:rsid w:val="003A0FF6"/>
    <w:rsid w:val="003A20CF"/>
    <w:rsid w:val="003A27DE"/>
    <w:rsid w:val="003A3F1A"/>
    <w:rsid w:val="003A5E64"/>
    <w:rsid w:val="003B1C19"/>
    <w:rsid w:val="003B41A9"/>
    <w:rsid w:val="003B4A42"/>
    <w:rsid w:val="003B5959"/>
    <w:rsid w:val="003B5CA1"/>
    <w:rsid w:val="003B6550"/>
    <w:rsid w:val="003B6791"/>
    <w:rsid w:val="003C089E"/>
    <w:rsid w:val="003C17E8"/>
    <w:rsid w:val="003C2103"/>
    <w:rsid w:val="003C2534"/>
    <w:rsid w:val="003C261A"/>
    <w:rsid w:val="003C2BC5"/>
    <w:rsid w:val="003C3B55"/>
    <w:rsid w:val="003C4EB9"/>
    <w:rsid w:val="003C548E"/>
    <w:rsid w:val="003C63DC"/>
    <w:rsid w:val="003C7626"/>
    <w:rsid w:val="003C79F7"/>
    <w:rsid w:val="003C7C1D"/>
    <w:rsid w:val="003D1451"/>
    <w:rsid w:val="003D1603"/>
    <w:rsid w:val="003D1D16"/>
    <w:rsid w:val="003D23AC"/>
    <w:rsid w:val="003D4FD5"/>
    <w:rsid w:val="003D5E85"/>
    <w:rsid w:val="003D5EEF"/>
    <w:rsid w:val="003D7276"/>
    <w:rsid w:val="003D77C8"/>
    <w:rsid w:val="003E0109"/>
    <w:rsid w:val="003E0ED5"/>
    <w:rsid w:val="003E1CE7"/>
    <w:rsid w:val="003E3124"/>
    <w:rsid w:val="003E389C"/>
    <w:rsid w:val="003E47A1"/>
    <w:rsid w:val="003E7846"/>
    <w:rsid w:val="003F1A5A"/>
    <w:rsid w:val="003F1C20"/>
    <w:rsid w:val="003F2DE4"/>
    <w:rsid w:val="003F40DB"/>
    <w:rsid w:val="003F46CA"/>
    <w:rsid w:val="003F6080"/>
    <w:rsid w:val="00400A76"/>
    <w:rsid w:val="004013CE"/>
    <w:rsid w:val="00401777"/>
    <w:rsid w:val="00402736"/>
    <w:rsid w:val="004040DA"/>
    <w:rsid w:val="00404397"/>
    <w:rsid w:val="004047F3"/>
    <w:rsid w:val="00406FF9"/>
    <w:rsid w:val="004073EA"/>
    <w:rsid w:val="00412CD5"/>
    <w:rsid w:val="004212D2"/>
    <w:rsid w:val="0042179E"/>
    <w:rsid w:val="00421B67"/>
    <w:rsid w:val="004224CE"/>
    <w:rsid w:val="00422D7A"/>
    <w:rsid w:val="0042375C"/>
    <w:rsid w:val="00423F8F"/>
    <w:rsid w:val="004249C4"/>
    <w:rsid w:val="004256EA"/>
    <w:rsid w:val="00427226"/>
    <w:rsid w:val="00430CF1"/>
    <w:rsid w:val="00430F12"/>
    <w:rsid w:val="00431D41"/>
    <w:rsid w:val="0043233D"/>
    <w:rsid w:val="004328E1"/>
    <w:rsid w:val="0043321F"/>
    <w:rsid w:val="00433327"/>
    <w:rsid w:val="00433A5C"/>
    <w:rsid w:val="004349F2"/>
    <w:rsid w:val="00435B91"/>
    <w:rsid w:val="00435CC3"/>
    <w:rsid w:val="00437FB5"/>
    <w:rsid w:val="00440118"/>
    <w:rsid w:val="00440B19"/>
    <w:rsid w:val="00442312"/>
    <w:rsid w:val="0044268A"/>
    <w:rsid w:val="00442C40"/>
    <w:rsid w:val="00443ECE"/>
    <w:rsid w:val="00446512"/>
    <w:rsid w:val="00446AEB"/>
    <w:rsid w:val="004478FA"/>
    <w:rsid w:val="00447BF5"/>
    <w:rsid w:val="004509AA"/>
    <w:rsid w:val="00454449"/>
    <w:rsid w:val="004555DD"/>
    <w:rsid w:val="00455F57"/>
    <w:rsid w:val="004567C9"/>
    <w:rsid w:val="0045709C"/>
    <w:rsid w:val="004575E9"/>
    <w:rsid w:val="00460D33"/>
    <w:rsid w:val="00461F2C"/>
    <w:rsid w:val="00462967"/>
    <w:rsid w:val="00464C52"/>
    <w:rsid w:val="00466604"/>
    <w:rsid w:val="00466CA0"/>
    <w:rsid w:val="0047030B"/>
    <w:rsid w:val="0047305A"/>
    <w:rsid w:val="00473B72"/>
    <w:rsid w:val="004742F5"/>
    <w:rsid w:val="0047460A"/>
    <w:rsid w:val="004753ED"/>
    <w:rsid w:val="00476E60"/>
    <w:rsid w:val="00480A04"/>
    <w:rsid w:val="0048134B"/>
    <w:rsid w:val="00482010"/>
    <w:rsid w:val="00487EF6"/>
    <w:rsid w:val="004901D8"/>
    <w:rsid w:val="004937A1"/>
    <w:rsid w:val="004938F9"/>
    <w:rsid w:val="0049673A"/>
    <w:rsid w:val="0049755E"/>
    <w:rsid w:val="004A2004"/>
    <w:rsid w:val="004A3134"/>
    <w:rsid w:val="004A59D0"/>
    <w:rsid w:val="004A5D8D"/>
    <w:rsid w:val="004A774D"/>
    <w:rsid w:val="004B01CB"/>
    <w:rsid w:val="004B294C"/>
    <w:rsid w:val="004B3FE7"/>
    <w:rsid w:val="004B4413"/>
    <w:rsid w:val="004B715B"/>
    <w:rsid w:val="004B7670"/>
    <w:rsid w:val="004C0493"/>
    <w:rsid w:val="004C1E2A"/>
    <w:rsid w:val="004C242C"/>
    <w:rsid w:val="004C2550"/>
    <w:rsid w:val="004C2C5F"/>
    <w:rsid w:val="004D026E"/>
    <w:rsid w:val="004D1642"/>
    <w:rsid w:val="004D55E9"/>
    <w:rsid w:val="004D5BD5"/>
    <w:rsid w:val="004D7245"/>
    <w:rsid w:val="004D72E6"/>
    <w:rsid w:val="004E0069"/>
    <w:rsid w:val="004E2EDF"/>
    <w:rsid w:val="004E3653"/>
    <w:rsid w:val="004E3A7E"/>
    <w:rsid w:val="004E3F86"/>
    <w:rsid w:val="004E4633"/>
    <w:rsid w:val="004E491A"/>
    <w:rsid w:val="004E4D0E"/>
    <w:rsid w:val="004E6168"/>
    <w:rsid w:val="004F0B15"/>
    <w:rsid w:val="004F213D"/>
    <w:rsid w:val="004F29E1"/>
    <w:rsid w:val="004F513C"/>
    <w:rsid w:val="004F72FB"/>
    <w:rsid w:val="004F7A40"/>
    <w:rsid w:val="005004A9"/>
    <w:rsid w:val="005009B2"/>
    <w:rsid w:val="00500C3A"/>
    <w:rsid w:val="0050111B"/>
    <w:rsid w:val="00501994"/>
    <w:rsid w:val="00501EA1"/>
    <w:rsid w:val="00502F54"/>
    <w:rsid w:val="00503E23"/>
    <w:rsid w:val="005048BC"/>
    <w:rsid w:val="00505F7E"/>
    <w:rsid w:val="00506407"/>
    <w:rsid w:val="005073BF"/>
    <w:rsid w:val="00510649"/>
    <w:rsid w:val="00511722"/>
    <w:rsid w:val="00511C82"/>
    <w:rsid w:val="00512B01"/>
    <w:rsid w:val="00516A54"/>
    <w:rsid w:val="00520235"/>
    <w:rsid w:val="00521773"/>
    <w:rsid w:val="00522D33"/>
    <w:rsid w:val="00523382"/>
    <w:rsid w:val="00524146"/>
    <w:rsid w:val="0052459E"/>
    <w:rsid w:val="00525A52"/>
    <w:rsid w:val="00525EC9"/>
    <w:rsid w:val="0052678A"/>
    <w:rsid w:val="00526E3B"/>
    <w:rsid w:val="005300B9"/>
    <w:rsid w:val="005316E9"/>
    <w:rsid w:val="00531AAF"/>
    <w:rsid w:val="00531B73"/>
    <w:rsid w:val="00531EEB"/>
    <w:rsid w:val="0053485A"/>
    <w:rsid w:val="0053513F"/>
    <w:rsid w:val="0053563E"/>
    <w:rsid w:val="00537156"/>
    <w:rsid w:val="00537D19"/>
    <w:rsid w:val="0054038C"/>
    <w:rsid w:val="005419CA"/>
    <w:rsid w:val="0054257F"/>
    <w:rsid w:val="00543B0B"/>
    <w:rsid w:val="00546AE9"/>
    <w:rsid w:val="005477B0"/>
    <w:rsid w:val="00547BB2"/>
    <w:rsid w:val="0055119D"/>
    <w:rsid w:val="005512A4"/>
    <w:rsid w:val="00551BA3"/>
    <w:rsid w:val="00553C47"/>
    <w:rsid w:val="00553F60"/>
    <w:rsid w:val="005545FA"/>
    <w:rsid w:val="00555655"/>
    <w:rsid w:val="005556E5"/>
    <w:rsid w:val="00560931"/>
    <w:rsid w:val="00560A25"/>
    <w:rsid w:val="00562672"/>
    <w:rsid w:val="00564374"/>
    <w:rsid w:val="00567A92"/>
    <w:rsid w:val="0057242F"/>
    <w:rsid w:val="005743F1"/>
    <w:rsid w:val="00580896"/>
    <w:rsid w:val="0058142E"/>
    <w:rsid w:val="00581990"/>
    <w:rsid w:val="00581A17"/>
    <w:rsid w:val="00582DD3"/>
    <w:rsid w:val="00583027"/>
    <w:rsid w:val="00583846"/>
    <w:rsid w:val="005856ED"/>
    <w:rsid w:val="005861FA"/>
    <w:rsid w:val="0058777B"/>
    <w:rsid w:val="0059236B"/>
    <w:rsid w:val="00592F64"/>
    <w:rsid w:val="00593C3D"/>
    <w:rsid w:val="005943E4"/>
    <w:rsid w:val="00596CC3"/>
    <w:rsid w:val="00597F40"/>
    <w:rsid w:val="005A0070"/>
    <w:rsid w:val="005A0D0F"/>
    <w:rsid w:val="005A1A03"/>
    <w:rsid w:val="005A1FAA"/>
    <w:rsid w:val="005A2479"/>
    <w:rsid w:val="005A33EF"/>
    <w:rsid w:val="005A369A"/>
    <w:rsid w:val="005A4904"/>
    <w:rsid w:val="005A54DE"/>
    <w:rsid w:val="005A6173"/>
    <w:rsid w:val="005A6492"/>
    <w:rsid w:val="005A663C"/>
    <w:rsid w:val="005B10D0"/>
    <w:rsid w:val="005B1A16"/>
    <w:rsid w:val="005B1D2C"/>
    <w:rsid w:val="005B1DFB"/>
    <w:rsid w:val="005B24D5"/>
    <w:rsid w:val="005B27D2"/>
    <w:rsid w:val="005B489C"/>
    <w:rsid w:val="005B5310"/>
    <w:rsid w:val="005B5678"/>
    <w:rsid w:val="005B5C5D"/>
    <w:rsid w:val="005B69F9"/>
    <w:rsid w:val="005B6BCA"/>
    <w:rsid w:val="005B7425"/>
    <w:rsid w:val="005B77A7"/>
    <w:rsid w:val="005C047C"/>
    <w:rsid w:val="005C26FE"/>
    <w:rsid w:val="005C42A6"/>
    <w:rsid w:val="005C44D6"/>
    <w:rsid w:val="005C48CC"/>
    <w:rsid w:val="005C532E"/>
    <w:rsid w:val="005D0DCC"/>
    <w:rsid w:val="005D2087"/>
    <w:rsid w:val="005D4BBF"/>
    <w:rsid w:val="005D54FB"/>
    <w:rsid w:val="005E2448"/>
    <w:rsid w:val="005E357C"/>
    <w:rsid w:val="005E3D46"/>
    <w:rsid w:val="005E3EA6"/>
    <w:rsid w:val="005E6199"/>
    <w:rsid w:val="005E6B10"/>
    <w:rsid w:val="005E7D95"/>
    <w:rsid w:val="005F26C8"/>
    <w:rsid w:val="005F45C7"/>
    <w:rsid w:val="005F500F"/>
    <w:rsid w:val="005F59C8"/>
    <w:rsid w:val="005F6190"/>
    <w:rsid w:val="005F67BD"/>
    <w:rsid w:val="005F6B66"/>
    <w:rsid w:val="005F6EFB"/>
    <w:rsid w:val="005F75CB"/>
    <w:rsid w:val="00600A08"/>
    <w:rsid w:val="00600A52"/>
    <w:rsid w:val="00600BC2"/>
    <w:rsid w:val="0060320C"/>
    <w:rsid w:val="0060506E"/>
    <w:rsid w:val="006054B6"/>
    <w:rsid w:val="00606B52"/>
    <w:rsid w:val="0061069F"/>
    <w:rsid w:val="00610F84"/>
    <w:rsid w:val="00611C24"/>
    <w:rsid w:val="00611CD5"/>
    <w:rsid w:val="00615287"/>
    <w:rsid w:val="006153F6"/>
    <w:rsid w:val="0061549D"/>
    <w:rsid w:val="00616320"/>
    <w:rsid w:val="00617B91"/>
    <w:rsid w:val="00621ACE"/>
    <w:rsid w:val="0062425D"/>
    <w:rsid w:val="006263C3"/>
    <w:rsid w:val="006264B1"/>
    <w:rsid w:val="00626A88"/>
    <w:rsid w:val="00630BB6"/>
    <w:rsid w:val="0063149E"/>
    <w:rsid w:val="00636A33"/>
    <w:rsid w:val="00637AC7"/>
    <w:rsid w:val="00640084"/>
    <w:rsid w:val="00644E0B"/>
    <w:rsid w:val="0064619D"/>
    <w:rsid w:val="006469DB"/>
    <w:rsid w:val="00650027"/>
    <w:rsid w:val="006501E9"/>
    <w:rsid w:val="00650312"/>
    <w:rsid w:val="00650BDA"/>
    <w:rsid w:val="00650EB0"/>
    <w:rsid w:val="00653F1B"/>
    <w:rsid w:val="0065491D"/>
    <w:rsid w:val="00654D6C"/>
    <w:rsid w:val="00655254"/>
    <w:rsid w:val="00655CB9"/>
    <w:rsid w:val="00656C5F"/>
    <w:rsid w:val="00656F18"/>
    <w:rsid w:val="0065768B"/>
    <w:rsid w:val="00657ECB"/>
    <w:rsid w:val="006608D4"/>
    <w:rsid w:val="00660D78"/>
    <w:rsid w:val="00660E93"/>
    <w:rsid w:val="00662ED1"/>
    <w:rsid w:val="006632C0"/>
    <w:rsid w:val="00663C4C"/>
    <w:rsid w:val="00664441"/>
    <w:rsid w:val="00664544"/>
    <w:rsid w:val="00664CBE"/>
    <w:rsid w:val="00665571"/>
    <w:rsid w:val="00666181"/>
    <w:rsid w:val="0066633D"/>
    <w:rsid w:val="00666C7B"/>
    <w:rsid w:val="00666D5B"/>
    <w:rsid w:val="006670C3"/>
    <w:rsid w:val="006677E8"/>
    <w:rsid w:val="00670B58"/>
    <w:rsid w:val="00671E78"/>
    <w:rsid w:val="00671EDB"/>
    <w:rsid w:val="00673E3C"/>
    <w:rsid w:val="00676C3D"/>
    <w:rsid w:val="006772AD"/>
    <w:rsid w:val="00680A70"/>
    <w:rsid w:val="006828E0"/>
    <w:rsid w:val="00682FB5"/>
    <w:rsid w:val="006849B5"/>
    <w:rsid w:val="00686B8C"/>
    <w:rsid w:val="00690212"/>
    <w:rsid w:val="00692044"/>
    <w:rsid w:val="00693541"/>
    <w:rsid w:val="006939E6"/>
    <w:rsid w:val="00693C2E"/>
    <w:rsid w:val="006953B0"/>
    <w:rsid w:val="006A088A"/>
    <w:rsid w:val="006A13EA"/>
    <w:rsid w:val="006A1802"/>
    <w:rsid w:val="006A21BE"/>
    <w:rsid w:val="006A383C"/>
    <w:rsid w:val="006A4C4A"/>
    <w:rsid w:val="006A532B"/>
    <w:rsid w:val="006A55AC"/>
    <w:rsid w:val="006A5961"/>
    <w:rsid w:val="006A6499"/>
    <w:rsid w:val="006A756A"/>
    <w:rsid w:val="006A77AB"/>
    <w:rsid w:val="006B15C0"/>
    <w:rsid w:val="006B1A0B"/>
    <w:rsid w:val="006B22BE"/>
    <w:rsid w:val="006B31B7"/>
    <w:rsid w:val="006B3DC3"/>
    <w:rsid w:val="006B7496"/>
    <w:rsid w:val="006C0A92"/>
    <w:rsid w:val="006C0B95"/>
    <w:rsid w:val="006C17DA"/>
    <w:rsid w:val="006C47DE"/>
    <w:rsid w:val="006C5F85"/>
    <w:rsid w:val="006D1A2A"/>
    <w:rsid w:val="006D2011"/>
    <w:rsid w:val="006D46C1"/>
    <w:rsid w:val="006D4E18"/>
    <w:rsid w:val="006D5B69"/>
    <w:rsid w:val="006D6890"/>
    <w:rsid w:val="006D6BDB"/>
    <w:rsid w:val="006D6C84"/>
    <w:rsid w:val="006D7358"/>
    <w:rsid w:val="006E0B58"/>
    <w:rsid w:val="006E0DAD"/>
    <w:rsid w:val="006E1684"/>
    <w:rsid w:val="006E5D97"/>
    <w:rsid w:val="006E75C0"/>
    <w:rsid w:val="006E7692"/>
    <w:rsid w:val="006E7F65"/>
    <w:rsid w:val="006F011D"/>
    <w:rsid w:val="006F1109"/>
    <w:rsid w:val="006F2FBD"/>
    <w:rsid w:val="006F4E57"/>
    <w:rsid w:val="006F6E71"/>
    <w:rsid w:val="00702119"/>
    <w:rsid w:val="007029EB"/>
    <w:rsid w:val="00704C13"/>
    <w:rsid w:val="00705582"/>
    <w:rsid w:val="00706ABD"/>
    <w:rsid w:val="00710302"/>
    <w:rsid w:val="007104F7"/>
    <w:rsid w:val="00712490"/>
    <w:rsid w:val="0071250D"/>
    <w:rsid w:val="00713FC7"/>
    <w:rsid w:val="00714694"/>
    <w:rsid w:val="0071533F"/>
    <w:rsid w:val="00715A6E"/>
    <w:rsid w:val="0071741E"/>
    <w:rsid w:val="00717F04"/>
    <w:rsid w:val="00721221"/>
    <w:rsid w:val="00721499"/>
    <w:rsid w:val="007217E3"/>
    <w:rsid w:val="007219F7"/>
    <w:rsid w:val="0072261F"/>
    <w:rsid w:val="00722667"/>
    <w:rsid w:val="00722928"/>
    <w:rsid w:val="00723CDD"/>
    <w:rsid w:val="00724C72"/>
    <w:rsid w:val="007254E9"/>
    <w:rsid w:val="00725D0E"/>
    <w:rsid w:val="0072774D"/>
    <w:rsid w:val="00730414"/>
    <w:rsid w:val="00731773"/>
    <w:rsid w:val="0073343A"/>
    <w:rsid w:val="007347FD"/>
    <w:rsid w:val="00735DF9"/>
    <w:rsid w:val="00737A9B"/>
    <w:rsid w:val="0074126A"/>
    <w:rsid w:val="00741D6B"/>
    <w:rsid w:val="00742287"/>
    <w:rsid w:val="00744A89"/>
    <w:rsid w:val="00744BC8"/>
    <w:rsid w:val="007520B5"/>
    <w:rsid w:val="007548D2"/>
    <w:rsid w:val="007553D0"/>
    <w:rsid w:val="00755C9D"/>
    <w:rsid w:val="00756E62"/>
    <w:rsid w:val="00757B65"/>
    <w:rsid w:val="0076092C"/>
    <w:rsid w:val="007612CB"/>
    <w:rsid w:val="00761B9F"/>
    <w:rsid w:val="00764408"/>
    <w:rsid w:val="0076663F"/>
    <w:rsid w:val="0076711D"/>
    <w:rsid w:val="00767179"/>
    <w:rsid w:val="00771962"/>
    <w:rsid w:val="00771E11"/>
    <w:rsid w:val="0077209A"/>
    <w:rsid w:val="00772287"/>
    <w:rsid w:val="00773E3A"/>
    <w:rsid w:val="007800DA"/>
    <w:rsid w:val="00781F1D"/>
    <w:rsid w:val="007824F8"/>
    <w:rsid w:val="007828B4"/>
    <w:rsid w:val="00783074"/>
    <w:rsid w:val="00783F5B"/>
    <w:rsid w:val="00787404"/>
    <w:rsid w:val="00787417"/>
    <w:rsid w:val="00787453"/>
    <w:rsid w:val="007915F2"/>
    <w:rsid w:val="0079300E"/>
    <w:rsid w:val="00793D2B"/>
    <w:rsid w:val="007947E7"/>
    <w:rsid w:val="007950F9"/>
    <w:rsid w:val="00796CA7"/>
    <w:rsid w:val="00796E26"/>
    <w:rsid w:val="007A04EB"/>
    <w:rsid w:val="007A07B8"/>
    <w:rsid w:val="007A09D6"/>
    <w:rsid w:val="007A118E"/>
    <w:rsid w:val="007A15A1"/>
    <w:rsid w:val="007A4C7D"/>
    <w:rsid w:val="007A54A2"/>
    <w:rsid w:val="007A5CED"/>
    <w:rsid w:val="007A5E3C"/>
    <w:rsid w:val="007A7176"/>
    <w:rsid w:val="007A7B45"/>
    <w:rsid w:val="007A7CE6"/>
    <w:rsid w:val="007B1199"/>
    <w:rsid w:val="007B1B47"/>
    <w:rsid w:val="007B296F"/>
    <w:rsid w:val="007B2EE6"/>
    <w:rsid w:val="007B3A52"/>
    <w:rsid w:val="007B444A"/>
    <w:rsid w:val="007B6360"/>
    <w:rsid w:val="007B6627"/>
    <w:rsid w:val="007C4A46"/>
    <w:rsid w:val="007C5D23"/>
    <w:rsid w:val="007C5EC3"/>
    <w:rsid w:val="007D3ECE"/>
    <w:rsid w:val="007D4F81"/>
    <w:rsid w:val="007D5314"/>
    <w:rsid w:val="007D623D"/>
    <w:rsid w:val="007D79A2"/>
    <w:rsid w:val="007D7E2A"/>
    <w:rsid w:val="007E14E4"/>
    <w:rsid w:val="007E1C8D"/>
    <w:rsid w:val="007E24AB"/>
    <w:rsid w:val="007E2A7D"/>
    <w:rsid w:val="007E660D"/>
    <w:rsid w:val="007E6E15"/>
    <w:rsid w:val="007F2BB1"/>
    <w:rsid w:val="007F7EAD"/>
    <w:rsid w:val="00803713"/>
    <w:rsid w:val="00803F9F"/>
    <w:rsid w:val="0080470E"/>
    <w:rsid w:val="00805DCE"/>
    <w:rsid w:val="0080794E"/>
    <w:rsid w:val="00807E26"/>
    <w:rsid w:val="00810641"/>
    <w:rsid w:val="00810972"/>
    <w:rsid w:val="00810DCB"/>
    <w:rsid w:val="00811C83"/>
    <w:rsid w:val="00811D21"/>
    <w:rsid w:val="00813154"/>
    <w:rsid w:val="00813C1C"/>
    <w:rsid w:val="00813D6A"/>
    <w:rsid w:val="008141DF"/>
    <w:rsid w:val="00814960"/>
    <w:rsid w:val="0081547B"/>
    <w:rsid w:val="00816E23"/>
    <w:rsid w:val="008171E6"/>
    <w:rsid w:val="00817EB8"/>
    <w:rsid w:val="00817F63"/>
    <w:rsid w:val="008217C8"/>
    <w:rsid w:val="00821FF5"/>
    <w:rsid w:val="00822402"/>
    <w:rsid w:val="00830EB1"/>
    <w:rsid w:val="00831F0A"/>
    <w:rsid w:val="00832551"/>
    <w:rsid w:val="00832A82"/>
    <w:rsid w:val="0083336C"/>
    <w:rsid w:val="00833FF0"/>
    <w:rsid w:val="00835462"/>
    <w:rsid w:val="0083585D"/>
    <w:rsid w:val="00835A2F"/>
    <w:rsid w:val="008361D4"/>
    <w:rsid w:val="008368F2"/>
    <w:rsid w:val="00837D51"/>
    <w:rsid w:val="00841689"/>
    <w:rsid w:val="008432B5"/>
    <w:rsid w:val="00844DCC"/>
    <w:rsid w:val="008457D7"/>
    <w:rsid w:val="00845DCE"/>
    <w:rsid w:val="00847AD9"/>
    <w:rsid w:val="00851084"/>
    <w:rsid w:val="0085187E"/>
    <w:rsid w:val="00853038"/>
    <w:rsid w:val="00853655"/>
    <w:rsid w:val="0085398D"/>
    <w:rsid w:val="00854118"/>
    <w:rsid w:val="008556BF"/>
    <w:rsid w:val="00857326"/>
    <w:rsid w:val="008600A7"/>
    <w:rsid w:val="008643B6"/>
    <w:rsid w:val="008701CE"/>
    <w:rsid w:val="0087064D"/>
    <w:rsid w:val="008707F2"/>
    <w:rsid w:val="00870CBC"/>
    <w:rsid w:val="00871CCF"/>
    <w:rsid w:val="0087348C"/>
    <w:rsid w:val="008749FE"/>
    <w:rsid w:val="00875329"/>
    <w:rsid w:val="00876264"/>
    <w:rsid w:val="00877EE1"/>
    <w:rsid w:val="00877FDD"/>
    <w:rsid w:val="00880797"/>
    <w:rsid w:val="00882F26"/>
    <w:rsid w:val="00883353"/>
    <w:rsid w:val="00883C78"/>
    <w:rsid w:val="0088507D"/>
    <w:rsid w:val="00885337"/>
    <w:rsid w:val="0088553B"/>
    <w:rsid w:val="0088613E"/>
    <w:rsid w:val="00887BAC"/>
    <w:rsid w:val="00887C41"/>
    <w:rsid w:val="0089047D"/>
    <w:rsid w:val="008936E4"/>
    <w:rsid w:val="00895D58"/>
    <w:rsid w:val="00897866"/>
    <w:rsid w:val="00897917"/>
    <w:rsid w:val="00897A0E"/>
    <w:rsid w:val="008A081A"/>
    <w:rsid w:val="008A1433"/>
    <w:rsid w:val="008A183D"/>
    <w:rsid w:val="008A19F6"/>
    <w:rsid w:val="008A2068"/>
    <w:rsid w:val="008A3F48"/>
    <w:rsid w:val="008A4CF7"/>
    <w:rsid w:val="008A6259"/>
    <w:rsid w:val="008A7874"/>
    <w:rsid w:val="008A7D34"/>
    <w:rsid w:val="008B0B43"/>
    <w:rsid w:val="008B1BAF"/>
    <w:rsid w:val="008B2A3A"/>
    <w:rsid w:val="008B4D86"/>
    <w:rsid w:val="008B52C7"/>
    <w:rsid w:val="008B5686"/>
    <w:rsid w:val="008B6169"/>
    <w:rsid w:val="008B6AE1"/>
    <w:rsid w:val="008C02E0"/>
    <w:rsid w:val="008C1283"/>
    <w:rsid w:val="008C1C31"/>
    <w:rsid w:val="008C2138"/>
    <w:rsid w:val="008C2F91"/>
    <w:rsid w:val="008C3BDB"/>
    <w:rsid w:val="008C3EE4"/>
    <w:rsid w:val="008C3FF6"/>
    <w:rsid w:val="008C4718"/>
    <w:rsid w:val="008C5255"/>
    <w:rsid w:val="008C5CED"/>
    <w:rsid w:val="008C74ED"/>
    <w:rsid w:val="008D0F2F"/>
    <w:rsid w:val="008D3283"/>
    <w:rsid w:val="008D46F3"/>
    <w:rsid w:val="008D5E8F"/>
    <w:rsid w:val="008E04FA"/>
    <w:rsid w:val="008E05AE"/>
    <w:rsid w:val="008E1C9C"/>
    <w:rsid w:val="008E4209"/>
    <w:rsid w:val="008E52E1"/>
    <w:rsid w:val="008E59C6"/>
    <w:rsid w:val="008E65E9"/>
    <w:rsid w:val="008E6679"/>
    <w:rsid w:val="008F028D"/>
    <w:rsid w:val="008F13D3"/>
    <w:rsid w:val="008F13E3"/>
    <w:rsid w:val="008F1957"/>
    <w:rsid w:val="008F19E2"/>
    <w:rsid w:val="008F5C99"/>
    <w:rsid w:val="008F6A71"/>
    <w:rsid w:val="008F7549"/>
    <w:rsid w:val="008F7BB7"/>
    <w:rsid w:val="0090199C"/>
    <w:rsid w:val="00903E19"/>
    <w:rsid w:val="009060D0"/>
    <w:rsid w:val="0090735E"/>
    <w:rsid w:val="00910557"/>
    <w:rsid w:val="0091207B"/>
    <w:rsid w:val="00912DF7"/>
    <w:rsid w:val="00913A78"/>
    <w:rsid w:val="009149E4"/>
    <w:rsid w:val="00915472"/>
    <w:rsid w:val="00915D88"/>
    <w:rsid w:val="0091769D"/>
    <w:rsid w:val="00921BF9"/>
    <w:rsid w:val="00924494"/>
    <w:rsid w:val="00927047"/>
    <w:rsid w:val="00927857"/>
    <w:rsid w:val="009300F0"/>
    <w:rsid w:val="00930ACB"/>
    <w:rsid w:val="00930FDC"/>
    <w:rsid w:val="009334F8"/>
    <w:rsid w:val="00933B69"/>
    <w:rsid w:val="009348AD"/>
    <w:rsid w:val="00934A55"/>
    <w:rsid w:val="00937240"/>
    <w:rsid w:val="00937CA4"/>
    <w:rsid w:val="00937D87"/>
    <w:rsid w:val="00942FFB"/>
    <w:rsid w:val="009465EE"/>
    <w:rsid w:val="0095132C"/>
    <w:rsid w:val="009513AA"/>
    <w:rsid w:val="00952FAE"/>
    <w:rsid w:val="00953EE1"/>
    <w:rsid w:val="00954A80"/>
    <w:rsid w:val="00956A49"/>
    <w:rsid w:val="009626F7"/>
    <w:rsid w:val="00962A0E"/>
    <w:rsid w:val="009637F3"/>
    <w:rsid w:val="00963AA3"/>
    <w:rsid w:val="00963FD9"/>
    <w:rsid w:val="00964037"/>
    <w:rsid w:val="00966507"/>
    <w:rsid w:val="00967A85"/>
    <w:rsid w:val="009704E7"/>
    <w:rsid w:val="00970DAE"/>
    <w:rsid w:val="00971FF4"/>
    <w:rsid w:val="0097599F"/>
    <w:rsid w:val="0097667B"/>
    <w:rsid w:val="00981B2B"/>
    <w:rsid w:val="00981CF7"/>
    <w:rsid w:val="00986A50"/>
    <w:rsid w:val="00987230"/>
    <w:rsid w:val="00987E8B"/>
    <w:rsid w:val="00990A39"/>
    <w:rsid w:val="0099169C"/>
    <w:rsid w:val="00996284"/>
    <w:rsid w:val="00997DE0"/>
    <w:rsid w:val="00997F5C"/>
    <w:rsid w:val="009A03ED"/>
    <w:rsid w:val="009A0519"/>
    <w:rsid w:val="009A0546"/>
    <w:rsid w:val="009A503B"/>
    <w:rsid w:val="009B144B"/>
    <w:rsid w:val="009B4270"/>
    <w:rsid w:val="009B462A"/>
    <w:rsid w:val="009B5D17"/>
    <w:rsid w:val="009B783C"/>
    <w:rsid w:val="009C1B7A"/>
    <w:rsid w:val="009C26A0"/>
    <w:rsid w:val="009C2CFE"/>
    <w:rsid w:val="009C57AB"/>
    <w:rsid w:val="009C5D65"/>
    <w:rsid w:val="009C7A2D"/>
    <w:rsid w:val="009C7BA3"/>
    <w:rsid w:val="009D08F6"/>
    <w:rsid w:val="009D21E2"/>
    <w:rsid w:val="009D2CAD"/>
    <w:rsid w:val="009D4F71"/>
    <w:rsid w:val="009D5F5D"/>
    <w:rsid w:val="009E28AE"/>
    <w:rsid w:val="009E2D5A"/>
    <w:rsid w:val="009E3B10"/>
    <w:rsid w:val="009E5807"/>
    <w:rsid w:val="009F2C0D"/>
    <w:rsid w:val="009F3417"/>
    <w:rsid w:val="009F3596"/>
    <w:rsid w:val="009F3DF9"/>
    <w:rsid w:val="009F3E27"/>
    <w:rsid w:val="009F3FF1"/>
    <w:rsid w:val="009F42DF"/>
    <w:rsid w:val="009F542E"/>
    <w:rsid w:val="009F6463"/>
    <w:rsid w:val="009F6BC2"/>
    <w:rsid w:val="009F6C5A"/>
    <w:rsid w:val="009F7326"/>
    <w:rsid w:val="009F74B3"/>
    <w:rsid w:val="00A00DC0"/>
    <w:rsid w:val="00A0103F"/>
    <w:rsid w:val="00A013DD"/>
    <w:rsid w:val="00A02795"/>
    <w:rsid w:val="00A0303C"/>
    <w:rsid w:val="00A036AA"/>
    <w:rsid w:val="00A0423C"/>
    <w:rsid w:val="00A056FC"/>
    <w:rsid w:val="00A06259"/>
    <w:rsid w:val="00A062BA"/>
    <w:rsid w:val="00A10A97"/>
    <w:rsid w:val="00A13647"/>
    <w:rsid w:val="00A14D48"/>
    <w:rsid w:val="00A16609"/>
    <w:rsid w:val="00A204B2"/>
    <w:rsid w:val="00A20820"/>
    <w:rsid w:val="00A20E05"/>
    <w:rsid w:val="00A21ACD"/>
    <w:rsid w:val="00A23E9C"/>
    <w:rsid w:val="00A2448E"/>
    <w:rsid w:val="00A253C8"/>
    <w:rsid w:val="00A25A2B"/>
    <w:rsid w:val="00A30603"/>
    <w:rsid w:val="00A309FE"/>
    <w:rsid w:val="00A339D1"/>
    <w:rsid w:val="00A36C83"/>
    <w:rsid w:val="00A40840"/>
    <w:rsid w:val="00A41864"/>
    <w:rsid w:val="00A41E17"/>
    <w:rsid w:val="00A42E38"/>
    <w:rsid w:val="00A45EFE"/>
    <w:rsid w:val="00A463BB"/>
    <w:rsid w:val="00A51BA9"/>
    <w:rsid w:val="00A51D2A"/>
    <w:rsid w:val="00A52858"/>
    <w:rsid w:val="00A5543A"/>
    <w:rsid w:val="00A56899"/>
    <w:rsid w:val="00A57210"/>
    <w:rsid w:val="00A57D4F"/>
    <w:rsid w:val="00A6032A"/>
    <w:rsid w:val="00A60D36"/>
    <w:rsid w:val="00A664CD"/>
    <w:rsid w:val="00A7184D"/>
    <w:rsid w:val="00A71CF2"/>
    <w:rsid w:val="00A71D5D"/>
    <w:rsid w:val="00A72A10"/>
    <w:rsid w:val="00A72CF4"/>
    <w:rsid w:val="00A739F8"/>
    <w:rsid w:val="00A7679E"/>
    <w:rsid w:val="00A774F3"/>
    <w:rsid w:val="00A7765F"/>
    <w:rsid w:val="00A77D2C"/>
    <w:rsid w:val="00A8098D"/>
    <w:rsid w:val="00A829FA"/>
    <w:rsid w:val="00A85276"/>
    <w:rsid w:val="00A8586A"/>
    <w:rsid w:val="00A8685C"/>
    <w:rsid w:val="00A91D54"/>
    <w:rsid w:val="00A937AF"/>
    <w:rsid w:val="00A9506F"/>
    <w:rsid w:val="00A95674"/>
    <w:rsid w:val="00A9615E"/>
    <w:rsid w:val="00A96810"/>
    <w:rsid w:val="00AA15FC"/>
    <w:rsid w:val="00AA3DDC"/>
    <w:rsid w:val="00AA441F"/>
    <w:rsid w:val="00AA5327"/>
    <w:rsid w:val="00AA5C57"/>
    <w:rsid w:val="00AA67E1"/>
    <w:rsid w:val="00AA680F"/>
    <w:rsid w:val="00AB0193"/>
    <w:rsid w:val="00AB0292"/>
    <w:rsid w:val="00AB0F25"/>
    <w:rsid w:val="00AB13DA"/>
    <w:rsid w:val="00AB2D14"/>
    <w:rsid w:val="00AB51FD"/>
    <w:rsid w:val="00AB5E33"/>
    <w:rsid w:val="00AB756E"/>
    <w:rsid w:val="00AC1581"/>
    <w:rsid w:val="00AC1C15"/>
    <w:rsid w:val="00AC42B1"/>
    <w:rsid w:val="00AC55B0"/>
    <w:rsid w:val="00AC7622"/>
    <w:rsid w:val="00AD16AA"/>
    <w:rsid w:val="00AD245E"/>
    <w:rsid w:val="00AD26A3"/>
    <w:rsid w:val="00AD5E78"/>
    <w:rsid w:val="00AD6161"/>
    <w:rsid w:val="00AD65BF"/>
    <w:rsid w:val="00AD6DD4"/>
    <w:rsid w:val="00AE02FF"/>
    <w:rsid w:val="00AE22D5"/>
    <w:rsid w:val="00AE2DB9"/>
    <w:rsid w:val="00AE2E40"/>
    <w:rsid w:val="00AE372E"/>
    <w:rsid w:val="00AE3C88"/>
    <w:rsid w:val="00AE5506"/>
    <w:rsid w:val="00AE6716"/>
    <w:rsid w:val="00AE72F8"/>
    <w:rsid w:val="00AF02F3"/>
    <w:rsid w:val="00AF126C"/>
    <w:rsid w:val="00AF2BA4"/>
    <w:rsid w:val="00AF3778"/>
    <w:rsid w:val="00AF57BF"/>
    <w:rsid w:val="00AF60C6"/>
    <w:rsid w:val="00AF6503"/>
    <w:rsid w:val="00AF6CFD"/>
    <w:rsid w:val="00AF72E1"/>
    <w:rsid w:val="00AF7AA0"/>
    <w:rsid w:val="00AF7D4F"/>
    <w:rsid w:val="00B006C1"/>
    <w:rsid w:val="00B011AF"/>
    <w:rsid w:val="00B017A3"/>
    <w:rsid w:val="00B02643"/>
    <w:rsid w:val="00B0289F"/>
    <w:rsid w:val="00B02B11"/>
    <w:rsid w:val="00B03647"/>
    <w:rsid w:val="00B0423D"/>
    <w:rsid w:val="00B0470F"/>
    <w:rsid w:val="00B062EE"/>
    <w:rsid w:val="00B06DBE"/>
    <w:rsid w:val="00B12D45"/>
    <w:rsid w:val="00B12F73"/>
    <w:rsid w:val="00B140C1"/>
    <w:rsid w:val="00B15807"/>
    <w:rsid w:val="00B16077"/>
    <w:rsid w:val="00B16806"/>
    <w:rsid w:val="00B1739A"/>
    <w:rsid w:val="00B1742D"/>
    <w:rsid w:val="00B1772D"/>
    <w:rsid w:val="00B17C41"/>
    <w:rsid w:val="00B20F03"/>
    <w:rsid w:val="00B23C79"/>
    <w:rsid w:val="00B25188"/>
    <w:rsid w:val="00B27D01"/>
    <w:rsid w:val="00B301EE"/>
    <w:rsid w:val="00B314A6"/>
    <w:rsid w:val="00B31605"/>
    <w:rsid w:val="00B32270"/>
    <w:rsid w:val="00B3402C"/>
    <w:rsid w:val="00B344EF"/>
    <w:rsid w:val="00B356D8"/>
    <w:rsid w:val="00B362C0"/>
    <w:rsid w:val="00B3630D"/>
    <w:rsid w:val="00B36A29"/>
    <w:rsid w:val="00B40365"/>
    <w:rsid w:val="00B4103C"/>
    <w:rsid w:val="00B415F9"/>
    <w:rsid w:val="00B423FD"/>
    <w:rsid w:val="00B42912"/>
    <w:rsid w:val="00B42B4F"/>
    <w:rsid w:val="00B43B9B"/>
    <w:rsid w:val="00B4710B"/>
    <w:rsid w:val="00B47682"/>
    <w:rsid w:val="00B500B4"/>
    <w:rsid w:val="00B53DB0"/>
    <w:rsid w:val="00B5440A"/>
    <w:rsid w:val="00B5511A"/>
    <w:rsid w:val="00B56A6E"/>
    <w:rsid w:val="00B56CD1"/>
    <w:rsid w:val="00B6176A"/>
    <w:rsid w:val="00B61EA9"/>
    <w:rsid w:val="00B6203D"/>
    <w:rsid w:val="00B62546"/>
    <w:rsid w:val="00B62553"/>
    <w:rsid w:val="00B62A53"/>
    <w:rsid w:val="00B64188"/>
    <w:rsid w:val="00B647A5"/>
    <w:rsid w:val="00B65589"/>
    <w:rsid w:val="00B676B9"/>
    <w:rsid w:val="00B72904"/>
    <w:rsid w:val="00B76580"/>
    <w:rsid w:val="00B76CCD"/>
    <w:rsid w:val="00B777B4"/>
    <w:rsid w:val="00B805B5"/>
    <w:rsid w:val="00B806ED"/>
    <w:rsid w:val="00B83563"/>
    <w:rsid w:val="00B83744"/>
    <w:rsid w:val="00B84785"/>
    <w:rsid w:val="00B85F35"/>
    <w:rsid w:val="00B90375"/>
    <w:rsid w:val="00B90880"/>
    <w:rsid w:val="00B90F4C"/>
    <w:rsid w:val="00B90F94"/>
    <w:rsid w:val="00B912CB"/>
    <w:rsid w:val="00B9201A"/>
    <w:rsid w:val="00B943C1"/>
    <w:rsid w:val="00B97085"/>
    <w:rsid w:val="00BA2317"/>
    <w:rsid w:val="00BA4066"/>
    <w:rsid w:val="00BA4E28"/>
    <w:rsid w:val="00BA5A46"/>
    <w:rsid w:val="00BA73D6"/>
    <w:rsid w:val="00BB0430"/>
    <w:rsid w:val="00BB0E04"/>
    <w:rsid w:val="00BB11F3"/>
    <w:rsid w:val="00BB2554"/>
    <w:rsid w:val="00BB3BCE"/>
    <w:rsid w:val="00BB4541"/>
    <w:rsid w:val="00BB61BA"/>
    <w:rsid w:val="00BB67A4"/>
    <w:rsid w:val="00BC0E61"/>
    <w:rsid w:val="00BC275C"/>
    <w:rsid w:val="00BC2C83"/>
    <w:rsid w:val="00BC4A4E"/>
    <w:rsid w:val="00BC4B58"/>
    <w:rsid w:val="00BC5939"/>
    <w:rsid w:val="00BC64A8"/>
    <w:rsid w:val="00BC69D8"/>
    <w:rsid w:val="00BC725A"/>
    <w:rsid w:val="00BC79C7"/>
    <w:rsid w:val="00BD146D"/>
    <w:rsid w:val="00BD1E01"/>
    <w:rsid w:val="00BD35C6"/>
    <w:rsid w:val="00BD3945"/>
    <w:rsid w:val="00BD451A"/>
    <w:rsid w:val="00BD45FE"/>
    <w:rsid w:val="00BD49B4"/>
    <w:rsid w:val="00BD7EFA"/>
    <w:rsid w:val="00BE077E"/>
    <w:rsid w:val="00BE16C0"/>
    <w:rsid w:val="00BE2757"/>
    <w:rsid w:val="00BE3477"/>
    <w:rsid w:val="00BE3D08"/>
    <w:rsid w:val="00BF10C8"/>
    <w:rsid w:val="00BF30F8"/>
    <w:rsid w:val="00BF3264"/>
    <w:rsid w:val="00BF3F77"/>
    <w:rsid w:val="00BF7659"/>
    <w:rsid w:val="00C02B39"/>
    <w:rsid w:val="00C02C23"/>
    <w:rsid w:val="00C03945"/>
    <w:rsid w:val="00C04895"/>
    <w:rsid w:val="00C04AF6"/>
    <w:rsid w:val="00C04C8B"/>
    <w:rsid w:val="00C053AA"/>
    <w:rsid w:val="00C05EB5"/>
    <w:rsid w:val="00C07B13"/>
    <w:rsid w:val="00C11DBE"/>
    <w:rsid w:val="00C14C5B"/>
    <w:rsid w:val="00C14E6B"/>
    <w:rsid w:val="00C162EC"/>
    <w:rsid w:val="00C17FFD"/>
    <w:rsid w:val="00C20927"/>
    <w:rsid w:val="00C2299A"/>
    <w:rsid w:val="00C23CF3"/>
    <w:rsid w:val="00C240D6"/>
    <w:rsid w:val="00C2608F"/>
    <w:rsid w:val="00C2618C"/>
    <w:rsid w:val="00C26856"/>
    <w:rsid w:val="00C31591"/>
    <w:rsid w:val="00C32A48"/>
    <w:rsid w:val="00C338D7"/>
    <w:rsid w:val="00C350AE"/>
    <w:rsid w:val="00C37F6B"/>
    <w:rsid w:val="00C37F8B"/>
    <w:rsid w:val="00C401E0"/>
    <w:rsid w:val="00C4109D"/>
    <w:rsid w:val="00C43635"/>
    <w:rsid w:val="00C44E82"/>
    <w:rsid w:val="00C4779D"/>
    <w:rsid w:val="00C47BE2"/>
    <w:rsid w:val="00C52320"/>
    <w:rsid w:val="00C52B94"/>
    <w:rsid w:val="00C53A5C"/>
    <w:rsid w:val="00C56049"/>
    <w:rsid w:val="00C565AA"/>
    <w:rsid w:val="00C566F8"/>
    <w:rsid w:val="00C60027"/>
    <w:rsid w:val="00C613A8"/>
    <w:rsid w:val="00C6158C"/>
    <w:rsid w:val="00C61BAE"/>
    <w:rsid w:val="00C62981"/>
    <w:rsid w:val="00C62B93"/>
    <w:rsid w:val="00C639DD"/>
    <w:rsid w:val="00C640B2"/>
    <w:rsid w:val="00C662B1"/>
    <w:rsid w:val="00C6776F"/>
    <w:rsid w:val="00C67B4A"/>
    <w:rsid w:val="00C70B5F"/>
    <w:rsid w:val="00C71379"/>
    <w:rsid w:val="00C71F31"/>
    <w:rsid w:val="00C72B65"/>
    <w:rsid w:val="00C72BB6"/>
    <w:rsid w:val="00C737FE"/>
    <w:rsid w:val="00C73F47"/>
    <w:rsid w:val="00C74653"/>
    <w:rsid w:val="00C758FE"/>
    <w:rsid w:val="00C77AF4"/>
    <w:rsid w:val="00C8019F"/>
    <w:rsid w:val="00C811C9"/>
    <w:rsid w:val="00C85B41"/>
    <w:rsid w:val="00C870D3"/>
    <w:rsid w:val="00C906CA"/>
    <w:rsid w:val="00C921E7"/>
    <w:rsid w:val="00C930A9"/>
    <w:rsid w:val="00C93513"/>
    <w:rsid w:val="00C94848"/>
    <w:rsid w:val="00CA0B91"/>
    <w:rsid w:val="00CA1714"/>
    <w:rsid w:val="00CA31FF"/>
    <w:rsid w:val="00CA3C27"/>
    <w:rsid w:val="00CA4E01"/>
    <w:rsid w:val="00CA5D13"/>
    <w:rsid w:val="00CA6B92"/>
    <w:rsid w:val="00CA74C6"/>
    <w:rsid w:val="00CA7679"/>
    <w:rsid w:val="00CB01B4"/>
    <w:rsid w:val="00CB084F"/>
    <w:rsid w:val="00CB3CF5"/>
    <w:rsid w:val="00CB7F15"/>
    <w:rsid w:val="00CC3B31"/>
    <w:rsid w:val="00CC50C7"/>
    <w:rsid w:val="00CC6F87"/>
    <w:rsid w:val="00CC7C11"/>
    <w:rsid w:val="00CD0FDF"/>
    <w:rsid w:val="00CD2233"/>
    <w:rsid w:val="00CD3507"/>
    <w:rsid w:val="00CD3F7D"/>
    <w:rsid w:val="00CD4169"/>
    <w:rsid w:val="00CD588B"/>
    <w:rsid w:val="00CE07E5"/>
    <w:rsid w:val="00CE0A78"/>
    <w:rsid w:val="00CE0B35"/>
    <w:rsid w:val="00CE184A"/>
    <w:rsid w:val="00CE3140"/>
    <w:rsid w:val="00CE3E8C"/>
    <w:rsid w:val="00CE3EC1"/>
    <w:rsid w:val="00CE5982"/>
    <w:rsid w:val="00CE5D64"/>
    <w:rsid w:val="00CF03AE"/>
    <w:rsid w:val="00CF0BBA"/>
    <w:rsid w:val="00CF48F7"/>
    <w:rsid w:val="00CF5A18"/>
    <w:rsid w:val="00CF5A2A"/>
    <w:rsid w:val="00D00B65"/>
    <w:rsid w:val="00D01BB2"/>
    <w:rsid w:val="00D02D42"/>
    <w:rsid w:val="00D0628C"/>
    <w:rsid w:val="00D1055B"/>
    <w:rsid w:val="00D107B7"/>
    <w:rsid w:val="00D1142A"/>
    <w:rsid w:val="00D1436E"/>
    <w:rsid w:val="00D144C2"/>
    <w:rsid w:val="00D145CA"/>
    <w:rsid w:val="00D15580"/>
    <w:rsid w:val="00D155C4"/>
    <w:rsid w:val="00D21BD2"/>
    <w:rsid w:val="00D22F7D"/>
    <w:rsid w:val="00D230D9"/>
    <w:rsid w:val="00D25609"/>
    <w:rsid w:val="00D3317C"/>
    <w:rsid w:val="00D34CD0"/>
    <w:rsid w:val="00D35E98"/>
    <w:rsid w:val="00D40C95"/>
    <w:rsid w:val="00D41056"/>
    <w:rsid w:val="00D43450"/>
    <w:rsid w:val="00D435CC"/>
    <w:rsid w:val="00D435D8"/>
    <w:rsid w:val="00D449E1"/>
    <w:rsid w:val="00D453E7"/>
    <w:rsid w:val="00D45475"/>
    <w:rsid w:val="00D5065E"/>
    <w:rsid w:val="00D51999"/>
    <w:rsid w:val="00D51F94"/>
    <w:rsid w:val="00D52387"/>
    <w:rsid w:val="00D558FE"/>
    <w:rsid w:val="00D56AA7"/>
    <w:rsid w:val="00D5738D"/>
    <w:rsid w:val="00D57BAC"/>
    <w:rsid w:val="00D57EDC"/>
    <w:rsid w:val="00D60C95"/>
    <w:rsid w:val="00D634FA"/>
    <w:rsid w:val="00D640C3"/>
    <w:rsid w:val="00D67AA3"/>
    <w:rsid w:val="00D7046D"/>
    <w:rsid w:val="00D72F5C"/>
    <w:rsid w:val="00D736C9"/>
    <w:rsid w:val="00D74794"/>
    <w:rsid w:val="00D7515C"/>
    <w:rsid w:val="00D805FC"/>
    <w:rsid w:val="00D82845"/>
    <w:rsid w:val="00D82D86"/>
    <w:rsid w:val="00D8515C"/>
    <w:rsid w:val="00D8566B"/>
    <w:rsid w:val="00D85865"/>
    <w:rsid w:val="00D8718C"/>
    <w:rsid w:val="00D87A56"/>
    <w:rsid w:val="00D87A87"/>
    <w:rsid w:val="00D87A9E"/>
    <w:rsid w:val="00D908F1"/>
    <w:rsid w:val="00D90955"/>
    <w:rsid w:val="00D92746"/>
    <w:rsid w:val="00D96DD5"/>
    <w:rsid w:val="00D9797B"/>
    <w:rsid w:val="00DA171A"/>
    <w:rsid w:val="00DA1F8C"/>
    <w:rsid w:val="00DA3EEB"/>
    <w:rsid w:val="00DA4D08"/>
    <w:rsid w:val="00DA4D4E"/>
    <w:rsid w:val="00DA4EEE"/>
    <w:rsid w:val="00DA6113"/>
    <w:rsid w:val="00DA61A0"/>
    <w:rsid w:val="00DA6EA6"/>
    <w:rsid w:val="00DB0DB5"/>
    <w:rsid w:val="00DB285E"/>
    <w:rsid w:val="00DB4030"/>
    <w:rsid w:val="00DB72D1"/>
    <w:rsid w:val="00DC0AB9"/>
    <w:rsid w:val="00DC0DE5"/>
    <w:rsid w:val="00DC0E0C"/>
    <w:rsid w:val="00DC2874"/>
    <w:rsid w:val="00DC50F6"/>
    <w:rsid w:val="00DC589D"/>
    <w:rsid w:val="00DC5EF5"/>
    <w:rsid w:val="00DC6877"/>
    <w:rsid w:val="00DD0073"/>
    <w:rsid w:val="00DD188E"/>
    <w:rsid w:val="00DD2649"/>
    <w:rsid w:val="00DD33D1"/>
    <w:rsid w:val="00DD35E9"/>
    <w:rsid w:val="00DD3F1B"/>
    <w:rsid w:val="00DD47F1"/>
    <w:rsid w:val="00DD498D"/>
    <w:rsid w:val="00DD55BF"/>
    <w:rsid w:val="00DD69BC"/>
    <w:rsid w:val="00DE1003"/>
    <w:rsid w:val="00DE3DA5"/>
    <w:rsid w:val="00DE47FB"/>
    <w:rsid w:val="00DE4F48"/>
    <w:rsid w:val="00DE54ED"/>
    <w:rsid w:val="00DE59C8"/>
    <w:rsid w:val="00DE5C8B"/>
    <w:rsid w:val="00DE5F86"/>
    <w:rsid w:val="00DF01E9"/>
    <w:rsid w:val="00DF2364"/>
    <w:rsid w:val="00DF3B4D"/>
    <w:rsid w:val="00DF40E4"/>
    <w:rsid w:val="00DF43F4"/>
    <w:rsid w:val="00DF478C"/>
    <w:rsid w:val="00E0144B"/>
    <w:rsid w:val="00E02416"/>
    <w:rsid w:val="00E02EE0"/>
    <w:rsid w:val="00E057D3"/>
    <w:rsid w:val="00E064E5"/>
    <w:rsid w:val="00E066DC"/>
    <w:rsid w:val="00E06D47"/>
    <w:rsid w:val="00E07873"/>
    <w:rsid w:val="00E101A4"/>
    <w:rsid w:val="00E10BF1"/>
    <w:rsid w:val="00E11B73"/>
    <w:rsid w:val="00E12D70"/>
    <w:rsid w:val="00E13583"/>
    <w:rsid w:val="00E137B9"/>
    <w:rsid w:val="00E15CB9"/>
    <w:rsid w:val="00E163B9"/>
    <w:rsid w:val="00E1779A"/>
    <w:rsid w:val="00E20E00"/>
    <w:rsid w:val="00E21309"/>
    <w:rsid w:val="00E22C2C"/>
    <w:rsid w:val="00E22FC5"/>
    <w:rsid w:val="00E23BB4"/>
    <w:rsid w:val="00E241A8"/>
    <w:rsid w:val="00E31469"/>
    <w:rsid w:val="00E3183C"/>
    <w:rsid w:val="00E34B8D"/>
    <w:rsid w:val="00E351D1"/>
    <w:rsid w:val="00E36798"/>
    <w:rsid w:val="00E36A46"/>
    <w:rsid w:val="00E4132E"/>
    <w:rsid w:val="00E42095"/>
    <w:rsid w:val="00E42491"/>
    <w:rsid w:val="00E4373B"/>
    <w:rsid w:val="00E440E9"/>
    <w:rsid w:val="00E459AF"/>
    <w:rsid w:val="00E45A83"/>
    <w:rsid w:val="00E47975"/>
    <w:rsid w:val="00E47EC2"/>
    <w:rsid w:val="00E5009D"/>
    <w:rsid w:val="00E50A7E"/>
    <w:rsid w:val="00E50E88"/>
    <w:rsid w:val="00E5173C"/>
    <w:rsid w:val="00E544FC"/>
    <w:rsid w:val="00E54ED6"/>
    <w:rsid w:val="00E5712A"/>
    <w:rsid w:val="00E57832"/>
    <w:rsid w:val="00E57DE4"/>
    <w:rsid w:val="00E626CF"/>
    <w:rsid w:val="00E6395C"/>
    <w:rsid w:val="00E63971"/>
    <w:rsid w:val="00E63CBE"/>
    <w:rsid w:val="00E642BE"/>
    <w:rsid w:val="00E64529"/>
    <w:rsid w:val="00E653F5"/>
    <w:rsid w:val="00E67C3E"/>
    <w:rsid w:val="00E702BC"/>
    <w:rsid w:val="00E7166B"/>
    <w:rsid w:val="00E71FBD"/>
    <w:rsid w:val="00E724DA"/>
    <w:rsid w:val="00E72700"/>
    <w:rsid w:val="00E736F7"/>
    <w:rsid w:val="00E73DA4"/>
    <w:rsid w:val="00E74751"/>
    <w:rsid w:val="00E7698D"/>
    <w:rsid w:val="00E77824"/>
    <w:rsid w:val="00E80A3F"/>
    <w:rsid w:val="00E8145B"/>
    <w:rsid w:val="00E81735"/>
    <w:rsid w:val="00E81B6E"/>
    <w:rsid w:val="00E82A75"/>
    <w:rsid w:val="00E82A7B"/>
    <w:rsid w:val="00E850F4"/>
    <w:rsid w:val="00E8682F"/>
    <w:rsid w:val="00E86C99"/>
    <w:rsid w:val="00E87772"/>
    <w:rsid w:val="00E93778"/>
    <w:rsid w:val="00E9392E"/>
    <w:rsid w:val="00E941A0"/>
    <w:rsid w:val="00E94B71"/>
    <w:rsid w:val="00E959FC"/>
    <w:rsid w:val="00E95D41"/>
    <w:rsid w:val="00E960B4"/>
    <w:rsid w:val="00E965E7"/>
    <w:rsid w:val="00E96609"/>
    <w:rsid w:val="00E9695F"/>
    <w:rsid w:val="00EA1E5F"/>
    <w:rsid w:val="00EA4A49"/>
    <w:rsid w:val="00EA4DBA"/>
    <w:rsid w:val="00EA4EB2"/>
    <w:rsid w:val="00EA5E4D"/>
    <w:rsid w:val="00EA693C"/>
    <w:rsid w:val="00EA7023"/>
    <w:rsid w:val="00EB004C"/>
    <w:rsid w:val="00EB0661"/>
    <w:rsid w:val="00EB1706"/>
    <w:rsid w:val="00EB3AD8"/>
    <w:rsid w:val="00EB6969"/>
    <w:rsid w:val="00EC0CE5"/>
    <w:rsid w:val="00EC20FC"/>
    <w:rsid w:val="00EC3180"/>
    <w:rsid w:val="00EC3BC8"/>
    <w:rsid w:val="00EC700B"/>
    <w:rsid w:val="00ED09F6"/>
    <w:rsid w:val="00ED1AEF"/>
    <w:rsid w:val="00ED222D"/>
    <w:rsid w:val="00ED5F42"/>
    <w:rsid w:val="00ED6936"/>
    <w:rsid w:val="00ED6BC5"/>
    <w:rsid w:val="00ED6D92"/>
    <w:rsid w:val="00EE1021"/>
    <w:rsid w:val="00EE1795"/>
    <w:rsid w:val="00EE3BF1"/>
    <w:rsid w:val="00EE6C1F"/>
    <w:rsid w:val="00EE7554"/>
    <w:rsid w:val="00EF1015"/>
    <w:rsid w:val="00EF2B13"/>
    <w:rsid w:val="00EF31E6"/>
    <w:rsid w:val="00EF4108"/>
    <w:rsid w:val="00EF54D2"/>
    <w:rsid w:val="00EF7348"/>
    <w:rsid w:val="00F01F70"/>
    <w:rsid w:val="00F02A2C"/>
    <w:rsid w:val="00F02FB6"/>
    <w:rsid w:val="00F036E7"/>
    <w:rsid w:val="00F0491A"/>
    <w:rsid w:val="00F064F9"/>
    <w:rsid w:val="00F07713"/>
    <w:rsid w:val="00F1148E"/>
    <w:rsid w:val="00F11637"/>
    <w:rsid w:val="00F12DC7"/>
    <w:rsid w:val="00F16063"/>
    <w:rsid w:val="00F172DA"/>
    <w:rsid w:val="00F20CA0"/>
    <w:rsid w:val="00F20E97"/>
    <w:rsid w:val="00F22302"/>
    <w:rsid w:val="00F22FA9"/>
    <w:rsid w:val="00F23C79"/>
    <w:rsid w:val="00F23F0F"/>
    <w:rsid w:val="00F24A6D"/>
    <w:rsid w:val="00F24D00"/>
    <w:rsid w:val="00F263AB"/>
    <w:rsid w:val="00F26648"/>
    <w:rsid w:val="00F3136D"/>
    <w:rsid w:val="00F3171C"/>
    <w:rsid w:val="00F31B5F"/>
    <w:rsid w:val="00F3458B"/>
    <w:rsid w:val="00F34E93"/>
    <w:rsid w:val="00F34FED"/>
    <w:rsid w:val="00F35804"/>
    <w:rsid w:val="00F40CE2"/>
    <w:rsid w:val="00F40F83"/>
    <w:rsid w:val="00F415CB"/>
    <w:rsid w:val="00F41CFA"/>
    <w:rsid w:val="00F42908"/>
    <w:rsid w:val="00F42F89"/>
    <w:rsid w:val="00F457A4"/>
    <w:rsid w:val="00F4584E"/>
    <w:rsid w:val="00F46621"/>
    <w:rsid w:val="00F47545"/>
    <w:rsid w:val="00F47811"/>
    <w:rsid w:val="00F50B60"/>
    <w:rsid w:val="00F5158E"/>
    <w:rsid w:val="00F5597B"/>
    <w:rsid w:val="00F563DA"/>
    <w:rsid w:val="00F57346"/>
    <w:rsid w:val="00F608A4"/>
    <w:rsid w:val="00F60C7B"/>
    <w:rsid w:val="00F60D65"/>
    <w:rsid w:val="00F6153D"/>
    <w:rsid w:val="00F64090"/>
    <w:rsid w:val="00F644BB"/>
    <w:rsid w:val="00F64FCB"/>
    <w:rsid w:val="00F674B0"/>
    <w:rsid w:val="00F7053E"/>
    <w:rsid w:val="00F711B6"/>
    <w:rsid w:val="00F713BA"/>
    <w:rsid w:val="00F71413"/>
    <w:rsid w:val="00F71902"/>
    <w:rsid w:val="00F72B1A"/>
    <w:rsid w:val="00F731C0"/>
    <w:rsid w:val="00F7329B"/>
    <w:rsid w:val="00F73E13"/>
    <w:rsid w:val="00F742F4"/>
    <w:rsid w:val="00F74D6C"/>
    <w:rsid w:val="00F74DBF"/>
    <w:rsid w:val="00F762B5"/>
    <w:rsid w:val="00F777E8"/>
    <w:rsid w:val="00F83D60"/>
    <w:rsid w:val="00F84792"/>
    <w:rsid w:val="00F84FF6"/>
    <w:rsid w:val="00F86C3A"/>
    <w:rsid w:val="00F9163B"/>
    <w:rsid w:val="00F92A7E"/>
    <w:rsid w:val="00F93B96"/>
    <w:rsid w:val="00F95EE8"/>
    <w:rsid w:val="00F95F13"/>
    <w:rsid w:val="00F96318"/>
    <w:rsid w:val="00F97172"/>
    <w:rsid w:val="00F97C34"/>
    <w:rsid w:val="00FA0B02"/>
    <w:rsid w:val="00FA23B3"/>
    <w:rsid w:val="00FA314C"/>
    <w:rsid w:val="00FA3C0D"/>
    <w:rsid w:val="00FA471D"/>
    <w:rsid w:val="00FA5803"/>
    <w:rsid w:val="00FA674E"/>
    <w:rsid w:val="00FA70FD"/>
    <w:rsid w:val="00FB03F0"/>
    <w:rsid w:val="00FB03FC"/>
    <w:rsid w:val="00FB04DA"/>
    <w:rsid w:val="00FB09E6"/>
    <w:rsid w:val="00FB0A2D"/>
    <w:rsid w:val="00FB0D6F"/>
    <w:rsid w:val="00FB0E94"/>
    <w:rsid w:val="00FB0FEE"/>
    <w:rsid w:val="00FB19AF"/>
    <w:rsid w:val="00FB37ED"/>
    <w:rsid w:val="00FB4317"/>
    <w:rsid w:val="00FB4DB7"/>
    <w:rsid w:val="00FC0A53"/>
    <w:rsid w:val="00FC3F2F"/>
    <w:rsid w:val="00FC4DC8"/>
    <w:rsid w:val="00FC5337"/>
    <w:rsid w:val="00FC5B3B"/>
    <w:rsid w:val="00FC739B"/>
    <w:rsid w:val="00FD1784"/>
    <w:rsid w:val="00FD2ED6"/>
    <w:rsid w:val="00FD3FB5"/>
    <w:rsid w:val="00FD44E3"/>
    <w:rsid w:val="00FE14A2"/>
    <w:rsid w:val="00FE19FB"/>
    <w:rsid w:val="00FE1C7E"/>
    <w:rsid w:val="00FE4941"/>
    <w:rsid w:val="00FE4C0A"/>
    <w:rsid w:val="00FE5D57"/>
    <w:rsid w:val="00FE6A69"/>
    <w:rsid w:val="00FE776D"/>
    <w:rsid w:val="00FE7BA6"/>
    <w:rsid w:val="00FF00C1"/>
    <w:rsid w:val="00FF0724"/>
    <w:rsid w:val="00FF0870"/>
    <w:rsid w:val="00FF1373"/>
    <w:rsid w:val="00FF2473"/>
    <w:rsid w:val="00FF25E1"/>
    <w:rsid w:val="00FF31A7"/>
    <w:rsid w:val="00FF41E5"/>
    <w:rsid w:val="00FF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1218D9"/>
  <w15:docId w15:val="{466D5A27-BD90-44DA-8566-F692742AA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34FED"/>
    <w:pPr>
      <w:widowControl w:val="0"/>
      <w:spacing w:after="60"/>
      <w:ind w:left="709"/>
      <w:jc w:val="both"/>
    </w:pPr>
    <w:rPr>
      <w:rFonts w:ascii="Arial" w:hAnsi="Arial" w:cs="Arial"/>
      <w:lang w:val="en-GB" w:eastAsia="en-US"/>
    </w:rPr>
  </w:style>
  <w:style w:type="paragraph" w:styleId="Rubrik1">
    <w:name w:val="heading 1"/>
    <w:basedOn w:val="Normal"/>
    <w:next w:val="Normal"/>
    <w:qFormat/>
    <w:rsid w:val="0060320C"/>
    <w:pPr>
      <w:numPr>
        <w:numId w:val="2"/>
      </w:numPr>
      <w:spacing w:before="240" w:after="180"/>
      <w:ind w:left="709" w:hanging="709"/>
      <w:outlineLvl w:val="0"/>
    </w:pPr>
    <w:rPr>
      <w:b/>
      <w:sz w:val="24"/>
    </w:rPr>
  </w:style>
  <w:style w:type="paragraph" w:styleId="Rubrik2">
    <w:name w:val="heading 2"/>
    <w:basedOn w:val="Rubrik9"/>
    <w:next w:val="Normal"/>
    <w:link w:val="Rubrik2Char"/>
    <w:autoRedefine/>
    <w:qFormat/>
    <w:rsid w:val="00E34B8D"/>
    <w:pPr>
      <w:tabs>
        <w:tab w:val="left" w:pos="709"/>
      </w:tabs>
      <w:spacing w:before="120" w:after="0"/>
      <w:jc w:val="left"/>
      <w:outlineLvl w:val="1"/>
    </w:pPr>
    <w:rPr>
      <w:rFonts w:ascii="Arial" w:hAnsi="Arial"/>
      <w:i w:val="0"/>
      <w:caps/>
    </w:rPr>
  </w:style>
  <w:style w:type="paragraph" w:styleId="Rubrik3">
    <w:name w:val="heading 3"/>
    <w:basedOn w:val="Rubrik9"/>
    <w:next w:val="Normaltindrag"/>
    <w:link w:val="Rubrik3Char"/>
    <w:uiPriority w:val="9"/>
    <w:qFormat/>
    <w:rsid w:val="000025A6"/>
    <w:pPr>
      <w:spacing w:before="120" w:after="120"/>
      <w:outlineLvl w:val="2"/>
    </w:pPr>
    <w:rPr>
      <w:rFonts w:ascii="Arial" w:hAnsi="Arial"/>
      <w:lang w:val="en-GB"/>
    </w:rPr>
  </w:style>
  <w:style w:type="paragraph" w:styleId="Rubrik4">
    <w:name w:val="heading 4"/>
    <w:basedOn w:val="Normal"/>
    <w:next w:val="Normaltindrag"/>
    <w:link w:val="Rubrik4Char"/>
    <w:uiPriority w:val="9"/>
    <w:qFormat/>
    <w:rsid w:val="00C906CA"/>
    <w:pPr>
      <w:numPr>
        <w:ilvl w:val="3"/>
        <w:numId w:val="1"/>
      </w:numPr>
      <w:outlineLvl w:val="3"/>
    </w:pPr>
    <w:rPr>
      <w:sz w:val="24"/>
      <w:u w:val="single"/>
    </w:rPr>
  </w:style>
  <w:style w:type="paragraph" w:styleId="Rubrik5">
    <w:name w:val="heading 5"/>
    <w:basedOn w:val="Normal"/>
    <w:next w:val="Normaltindrag"/>
    <w:link w:val="Rubrik5Char"/>
    <w:uiPriority w:val="9"/>
    <w:qFormat/>
    <w:rsid w:val="00C906CA"/>
    <w:pPr>
      <w:numPr>
        <w:ilvl w:val="4"/>
        <w:numId w:val="1"/>
      </w:numPr>
      <w:outlineLvl w:val="4"/>
    </w:pPr>
    <w:rPr>
      <w:b/>
    </w:rPr>
  </w:style>
  <w:style w:type="paragraph" w:styleId="Rubrik6">
    <w:name w:val="heading 6"/>
    <w:basedOn w:val="Normal"/>
    <w:next w:val="Normaltindrag"/>
    <w:link w:val="Rubrik6Char"/>
    <w:uiPriority w:val="9"/>
    <w:qFormat/>
    <w:rsid w:val="00C906CA"/>
    <w:pPr>
      <w:numPr>
        <w:ilvl w:val="5"/>
        <w:numId w:val="1"/>
      </w:numPr>
      <w:outlineLvl w:val="5"/>
    </w:pPr>
    <w:rPr>
      <w:u w:val="single"/>
    </w:rPr>
  </w:style>
  <w:style w:type="paragraph" w:styleId="Rubrik7">
    <w:name w:val="heading 7"/>
    <w:basedOn w:val="Normal"/>
    <w:next w:val="Normaltindrag"/>
    <w:link w:val="Rubrik7Char"/>
    <w:uiPriority w:val="9"/>
    <w:qFormat/>
    <w:rsid w:val="00C906CA"/>
    <w:pPr>
      <w:numPr>
        <w:ilvl w:val="6"/>
        <w:numId w:val="1"/>
      </w:numPr>
      <w:outlineLvl w:val="6"/>
    </w:pPr>
    <w:rPr>
      <w:i/>
    </w:rPr>
  </w:style>
  <w:style w:type="paragraph" w:styleId="Rubrik8">
    <w:name w:val="heading 8"/>
    <w:basedOn w:val="Normal"/>
    <w:next w:val="Normaltindrag"/>
    <w:link w:val="Rubrik8Char"/>
    <w:uiPriority w:val="9"/>
    <w:qFormat/>
    <w:rsid w:val="00C906CA"/>
    <w:pPr>
      <w:numPr>
        <w:ilvl w:val="7"/>
        <w:numId w:val="1"/>
      </w:numPr>
      <w:outlineLvl w:val="7"/>
    </w:pPr>
    <w:rPr>
      <w:i/>
    </w:rPr>
  </w:style>
  <w:style w:type="paragraph" w:styleId="Rubrik9">
    <w:name w:val="heading 9"/>
    <w:basedOn w:val="Normal"/>
    <w:next w:val="Normaltindrag"/>
    <w:link w:val="Rubrik9Char"/>
    <w:qFormat/>
    <w:rsid w:val="00C906CA"/>
    <w:pPr>
      <w:ind w:left="0"/>
      <w:outlineLvl w:val="8"/>
    </w:pPr>
    <w:rPr>
      <w:rFonts w:ascii="Times New Roman" w:hAnsi="Times New Roman" w:cs="Times New Roman"/>
      <w:i/>
      <w:lang w:val="fr-FR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Normaltindrag">
    <w:name w:val="Normal Indent"/>
    <w:basedOn w:val="Normal"/>
    <w:uiPriority w:val="99"/>
    <w:semiHidden/>
    <w:rsid w:val="00C906CA"/>
    <w:pPr>
      <w:ind w:left="708"/>
    </w:pPr>
  </w:style>
  <w:style w:type="paragraph" w:styleId="Sidfot">
    <w:name w:val="footer"/>
    <w:basedOn w:val="Normal"/>
    <w:link w:val="SidfotChar"/>
    <w:rsid w:val="00C906CA"/>
    <w:pPr>
      <w:tabs>
        <w:tab w:val="center" w:pos="4819"/>
        <w:tab w:val="right" w:pos="9071"/>
      </w:tabs>
    </w:pPr>
  </w:style>
  <w:style w:type="paragraph" w:styleId="Sidhuvud">
    <w:name w:val="header"/>
    <w:basedOn w:val="Normal"/>
    <w:link w:val="SidhuvudChar"/>
    <w:rsid w:val="00C906CA"/>
    <w:pPr>
      <w:tabs>
        <w:tab w:val="center" w:pos="4819"/>
        <w:tab w:val="right" w:pos="9071"/>
      </w:tabs>
    </w:pPr>
  </w:style>
  <w:style w:type="paragraph" w:styleId="Fotnotstext">
    <w:name w:val="footnote text"/>
    <w:basedOn w:val="Normal"/>
    <w:link w:val="FotnotstextChar"/>
    <w:semiHidden/>
    <w:rsid w:val="00C906CA"/>
    <w:rPr>
      <w:rFonts w:ascii="Times New Roman" w:hAnsi="Times New Roman" w:cs="Times New Roman"/>
      <w:lang w:val="fr-FR"/>
    </w:rPr>
  </w:style>
  <w:style w:type="character" w:styleId="Sidnummer">
    <w:name w:val="page number"/>
    <w:basedOn w:val="Standardstycketeckensnitt"/>
    <w:rsid w:val="00C906CA"/>
  </w:style>
  <w:style w:type="character" w:styleId="Fotnotsreferens">
    <w:name w:val="footnote reference"/>
    <w:semiHidden/>
    <w:rsid w:val="00C906CA"/>
    <w:rPr>
      <w:position w:val="6"/>
      <w:sz w:val="16"/>
    </w:rPr>
  </w:style>
  <w:style w:type="paragraph" w:styleId="Lista2">
    <w:name w:val="List 2"/>
    <w:basedOn w:val="Normal"/>
    <w:link w:val="Lista2Char"/>
    <w:semiHidden/>
    <w:rsid w:val="00C906CA"/>
    <w:pPr>
      <w:ind w:left="720" w:hanging="360"/>
    </w:pPr>
    <w:rPr>
      <w:rFonts w:ascii="Times New Roman" w:hAnsi="Times New Roman" w:cs="Times New Roman"/>
      <w:lang w:val="fr-FR"/>
    </w:rPr>
  </w:style>
  <w:style w:type="paragraph" w:styleId="Lista">
    <w:name w:val="List"/>
    <w:basedOn w:val="Normal"/>
    <w:semiHidden/>
    <w:rsid w:val="00C906CA"/>
    <w:pPr>
      <w:ind w:left="360" w:hanging="360"/>
    </w:pPr>
  </w:style>
  <w:style w:type="paragraph" w:styleId="Lista3">
    <w:name w:val="List 3"/>
    <w:basedOn w:val="Normal"/>
    <w:semiHidden/>
    <w:rsid w:val="00C906CA"/>
    <w:pPr>
      <w:ind w:left="1080" w:hanging="360"/>
    </w:pPr>
  </w:style>
  <w:style w:type="paragraph" w:styleId="Lista4">
    <w:name w:val="List 4"/>
    <w:basedOn w:val="Normal"/>
    <w:semiHidden/>
    <w:rsid w:val="00C906CA"/>
    <w:pPr>
      <w:ind w:left="1440" w:hanging="360"/>
    </w:pPr>
  </w:style>
  <w:style w:type="paragraph" w:styleId="Punktlista2">
    <w:name w:val="List Bullet 2"/>
    <w:basedOn w:val="Normal"/>
    <w:semiHidden/>
    <w:rsid w:val="00C906CA"/>
    <w:pPr>
      <w:ind w:left="720" w:hanging="360"/>
    </w:pPr>
  </w:style>
  <w:style w:type="paragraph" w:styleId="Punktlista3">
    <w:name w:val="List Bullet 3"/>
    <w:basedOn w:val="Normal"/>
    <w:semiHidden/>
    <w:rsid w:val="00C906CA"/>
    <w:pPr>
      <w:ind w:left="1080" w:hanging="360"/>
    </w:pPr>
  </w:style>
  <w:style w:type="paragraph" w:styleId="Listafortstt">
    <w:name w:val="List Continue"/>
    <w:basedOn w:val="Normal"/>
    <w:semiHidden/>
    <w:rsid w:val="00C906CA"/>
    <w:pPr>
      <w:spacing w:after="120"/>
      <w:ind w:left="360"/>
    </w:pPr>
  </w:style>
  <w:style w:type="paragraph" w:styleId="Listafortstt2">
    <w:name w:val="List Continue 2"/>
    <w:basedOn w:val="Normal"/>
    <w:semiHidden/>
    <w:rsid w:val="00C906CA"/>
    <w:pPr>
      <w:spacing w:after="120"/>
      <w:ind w:left="720"/>
    </w:pPr>
  </w:style>
  <w:style w:type="paragraph" w:styleId="Rubrik">
    <w:name w:val="Title"/>
    <w:basedOn w:val="Normal"/>
    <w:link w:val="RubrikChar"/>
    <w:qFormat/>
    <w:rsid w:val="00C906CA"/>
    <w:pPr>
      <w:spacing w:before="240"/>
      <w:jc w:val="center"/>
    </w:pPr>
    <w:rPr>
      <w:b/>
      <w:kern w:val="28"/>
      <w:sz w:val="32"/>
    </w:rPr>
  </w:style>
  <w:style w:type="paragraph" w:styleId="Brdtext">
    <w:name w:val="Body Text"/>
    <w:basedOn w:val="Normal"/>
    <w:link w:val="BrdtextChar"/>
    <w:semiHidden/>
    <w:rsid w:val="00C906CA"/>
    <w:pPr>
      <w:spacing w:after="120"/>
    </w:pPr>
    <w:rPr>
      <w:rFonts w:ascii="Times New Roman" w:hAnsi="Times New Roman" w:cs="Times New Roman"/>
      <w:lang w:val="fr-FR"/>
    </w:rPr>
  </w:style>
  <w:style w:type="paragraph" w:styleId="Brdtext2">
    <w:name w:val="Body Text 2"/>
    <w:basedOn w:val="Normal"/>
    <w:link w:val="Brdtext2Char"/>
    <w:semiHidden/>
    <w:rsid w:val="00C906CA"/>
    <w:pPr>
      <w:spacing w:after="120"/>
      <w:ind w:left="360"/>
    </w:pPr>
    <w:rPr>
      <w:rFonts w:ascii="Times New Roman" w:hAnsi="Times New Roman" w:cs="Times New Roman"/>
      <w:lang w:val="fr-FR"/>
    </w:rPr>
  </w:style>
  <w:style w:type="paragraph" w:styleId="Brdtext3">
    <w:name w:val="Body Text 3"/>
    <w:basedOn w:val="Brdtext2"/>
    <w:semiHidden/>
    <w:rsid w:val="00C906CA"/>
  </w:style>
  <w:style w:type="character" w:styleId="Hyperlnk">
    <w:name w:val="Hyperlink"/>
    <w:uiPriority w:val="99"/>
    <w:rsid w:val="00C906CA"/>
    <w:rPr>
      <w:color w:val="0000FF"/>
      <w:u w:val="single"/>
    </w:rPr>
  </w:style>
  <w:style w:type="paragraph" w:styleId="Brdtextmedindrag2">
    <w:name w:val="Body Text Indent 2"/>
    <w:basedOn w:val="Normal"/>
    <w:semiHidden/>
    <w:rsid w:val="00C906CA"/>
    <w:pPr>
      <w:spacing w:line="240" w:lineRule="exact"/>
      <w:ind w:left="720" w:hanging="720"/>
    </w:pPr>
  </w:style>
  <w:style w:type="paragraph" w:styleId="Brdtextmedindrag">
    <w:name w:val="Body Text Indent"/>
    <w:basedOn w:val="Normal"/>
    <w:semiHidden/>
    <w:rsid w:val="00C906CA"/>
    <w:pPr>
      <w:ind w:left="1080"/>
    </w:pPr>
  </w:style>
  <w:style w:type="paragraph" w:styleId="Brdtextmedindrag3">
    <w:name w:val="Body Text Indent 3"/>
    <w:basedOn w:val="Normal"/>
    <w:semiHidden/>
    <w:rsid w:val="00C906CA"/>
    <w:pPr>
      <w:ind w:left="1440"/>
    </w:pPr>
  </w:style>
  <w:style w:type="paragraph" w:styleId="Dokumentversikt">
    <w:name w:val="Document Map"/>
    <w:basedOn w:val="Normal"/>
    <w:semiHidden/>
    <w:rsid w:val="00C906CA"/>
    <w:pPr>
      <w:shd w:val="clear" w:color="auto" w:fill="000080"/>
    </w:pPr>
    <w:rPr>
      <w:rFonts w:ascii="Tahoma" w:hAnsi="Tahoma"/>
    </w:rPr>
  </w:style>
  <w:style w:type="paragraph" w:customStyle="1" w:styleId="p5">
    <w:name w:val="p5"/>
    <w:basedOn w:val="Normal"/>
    <w:rsid w:val="00C906CA"/>
    <w:pPr>
      <w:tabs>
        <w:tab w:val="left" w:pos="720"/>
      </w:tabs>
      <w:spacing w:line="240" w:lineRule="atLeast"/>
    </w:pPr>
    <w:rPr>
      <w:sz w:val="24"/>
    </w:rPr>
  </w:style>
  <w:style w:type="paragraph" w:customStyle="1" w:styleId="msolistparagraph0">
    <w:name w:val="msolistparagraph"/>
    <w:basedOn w:val="Normal"/>
    <w:rsid w:val="00C906CA"/>
    <w:pPr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WW8Num22z0">
    <w:name w:val="WW8Num22z0"/>
    <w:rsid w:val="00C906CA"/>
    <w:rPr>
      <w:rFonts w:ascii="Symbol" w:hAnsi="Symbol"/>
    </w:rPr>
  </w:style>
  <w:style w:type="character" w:customStyle="1" w:styleId="WW8Num17z1">
    <w:name w:val="WW8Num17z1"/>
    <w:rsid w:val="00C906CA"/>
    <w:rPr>
      <w:rFonts w:ascii="Courier New" w:hAnsi="Courier New"/>
      <w:sz w:val="20"/>
    </w:rPr>
  </w:style>
  <w:style w:type="character" w:customStyle="1" w:styleId="WW8Num16z2">
    <w:name w:val="WW8Num16z2"/>
    <w:rsid w:val="00C906CA"/>
    <w:rPr>
      <w:rFonts w:ascii="Wingdings" w:hAnsi="Wingdings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C906CA"/>
    <w:rPr>
      <w:rFonts w:ascii="Tahoma" w:hAnsi="Tahoma" w:cs="Tahoma"/>
      <w:sz w:val="16"/>
      <w:szCs w:val="16"/>
    </w:rPr>
  </w:style>
  <w:style w:type="character" w:customStyle="1" w:styleId="Char">
    <w:name w:val="Char"/>
    <w:semiHidden/>
    <w:rsid w:val="00C906CA"/>
    <w:rPr>
      <w:rFonts w:ascii="Tahoma" w:hAnsi="Tahoma" w:cs="Tahoma"/>
      <w:sz w:val="16"/>
      <w:szCs w:val="16"/>
      <w:lang w:val="fr-FR" w:eastAsia="en-US"/>
    </w:rPr>
  </w:style>
  <w:style w:type="character" w:styleId="Kommentarsreferens">
    <w:name w:val="annotation reference"/>
    <w:semiHidden/>
    <w:unhideWhenUsed/>
    <w:rsid w:val="00C906CA"/>
    <w:rPr>
      <w:sz w:val="16"/>
      <w:szCs w:val="16"/>
    </w:rPr>
  </w:style>
  <w:style w:type="paragraph" w:styleId="Kommentarer">
    <w:name w:val="annotation text"/>
    <w:basedOn w:val="Normal"/>
    <w:semiHidden/>
    <w:unhideWhenUsed/>
    <w:rsid w:val="00C906CA"/>
  </w:style>
  <w:style w:type="character" w:customStyle="1" w:styleId="Char0">
    <w:name w:val="Char"/>
    <w:semiHidden/>
    <w:rsid w:val="00C906CA"/>
    <w:rPr>
      <w:lang w:val="fr-FR" w:eastAsia="en-US"/>
    </w:rPr>
  </w:style>
  <w:style w:type="paragraph" w:styleId="Kommentarsmne">
    <w:name w:val="annotation subject"/>
    <w:basedOn w:val="Kommentarer"/>
    <w:next w:val="Kommentarer"/>
    <w:semiHidden/>
    <w:unhideWhenUsed/>
    <w:rsid w:val="00C906CA"/>
    <w:rPr>
      <w:b/>
      <w:bCs/>
    </w:rPr>
  </w:style>
  <w:style w:type="character" w:customStyle="1" w:styleId="Char1">
    <w:name w:val="Char"/>
    <w:semiHidden/>
    <w:rsid w:val="00C906CA"/>
    <w:rPr>
      <w:b/>
      <w:bCs/>
      <w:lang w:val="fr-FR" w:eastAsia="en-US"/>
    </w:rPr>
  </w:style>
  <w:style w:type="paragraph" w:customStyle="1" w:styleId="msolistparagraphcxsplast">
    <w:name w:val="msolistparagraphcxsplast"/>
    <w:basedOn w:val="Normal"/>
    <w:rsid w:val="00C906CA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msolistparagraphcxspmiddle">
    <w:name w:val="msolistparagraphcxspmiddle"/>
    <w:basedOn w:val="Normal"/>
    <w:rsid w:val="00C906CA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Revision1">
    <w:name w:val="Revision1"/>
    <w:hidden/>
    <w:uiPriority w:val="99"/>
    <w:semiHidden/>
    <w:rsid w:val="001B1900"/>
    <w:rPr>
      <w:lang w:val="fr-FR" w:eastAsia="en-US"/>
    </w:rPr>
  </w:style>
  <w:style w:type="paragraph" w:customStyle="1" w:styleId="ListParagraph1">
    <w:name w:val="List Paragraph1"/>
    <w:basedOn w:val="Normal"/>
    <w:uiPriority w:val="99"/>
    <w:rsid w:val="00C162EC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CA"/>
    </w:rPr>
  </w:style>
  <w:style w:type="character" w:customStyle="1" w:styleId="BrdtextChar">
    <w:name w:val="Brödtext Char"/>
    <w:link w:val="Brdtext"/>
    <w:semiHidden/>
    <w:rsid w:val="00C162EC"/>
    <w:rPr>
      <w:lang w:val="fr-FR" w:eastAsia="en-US"/>
    </w:rPr>
  </w:style>
  <w:style w:type="character" w:customStyle="1" w:styleId="Brdtext2Char">
    <w:name w:val="Brödtext 2 Char"/>
    <w:link w:val="Brdtext2"/>
    <w:semiHidden/>
    <w:rsid w:val="00422D7A"/>
    <w:rPr>
      <w:lang w:val="fr-FR" w:eastAsia="en-US"/>
    </w:rPr>
  </w:style>
  <w:style w:type="character" w:customStyle="1" w:styleId="Rubrik9Char">
    <w:name w:val="Rubrik 9 Char"/>
    <w:link w:val="Rubrik9"/>
    <w:rsid w:val="00422D7A"/>
    <w:rPr>
      <w:i/>
      <w:lang w:val="fr-FR" w:eastAsia="en-US"/>
    </w:rPr>
  </w:style>
  <w:style w:type="paragraph" w:styleId="Normalwebb">
    <w:name w:val="Normal (Web)"/>
    <w:basedOn w:val="Normal"/>
    <w:uiPriority w:val="99"/>
    <w:unhideWhenUsed/>
    <w:rsid w:val="00192964"/>
    <w:pPr>
      <w:spacing w:before="100" w:beforeAutospacing="1" w:after="100" w:afterAutospacing="1"/>
    </w:pPr>
    <w:rPr>
      <w:sz w:val="24"/>
      <w:szCs w:val="24"/>
      <w:lang w:val="en-CA" w:eastAsia="en-CA"/>
    </w:rPr>
  </w:style>
  <w:style w:type="character" w:styleId="Stark">
    <w:name w:val="Strong"/>
    <w:uiPriority w:val="22"/>
    <w:qFormat/>
    <w:rsid w:val="00192964"/>
    <w:rPr>
      <w:b/>
      <w:bCs/>
    </w:rPr>
  </w:style>
  <w:style w:type="character" w:customStyle="1" w:styleId="FotnotstextChar">
    <w:name w:val="Fotnotstext Char"/>
    <w:link w:val="Fotnotstext"/>
    <w:uiPriority w:val="99"/>
    <w:semiHidden/>
    <w:rsid w:val="00F64090"/>
    <w:rPr>
      <w:lang w:val="fr-FR" w:eastAsia="en-US"/>
    </w:rPr>
  </w:style>
  <w:style w:type="character" w:customStyle="1" w:styleId="apple-converted-space">
    <w:name w:val="apple-converted-space"/>
    <w:basedOn w:val="Standardstycketeckensnitt"/>
    <w:rsid w:val="00AA5C57"/>
  </w:style>
  <w:style w:type="paragraph" w:customStyle="1" w:styleId="Nummerlista">
    <w:name w:val="Nummerlista"/>
    <w:basedOn w:val="Lista2"/>
    <w:link w:val="NummerlistaChar"/>
    <w:autoRedefine/>
    <w:qFormat/>
    <w:rsid w:val="00161CA1"/>
    <w:pPr>
      <w:tabs>
        <w:tab w:val="left" w:pos="567"/>
        <w:tab w:val="left" w:pos="1134"/>
        <w:tab w:val="left" w:pos="2835"/>
      </w:tabs>
      <w:spacing w:after="0"/>
      <w:ind w:left="0" w:firstLine="0"/>
      <w:jc w:val="left"/>
    </w:pPr>
    <w:rPr>
      <w:rFonts w:ascii="Arial" w:hAnsi="Arial"/>
      <w:b/>
      <w:color w:val="00B0F0"/>
      <w:sz w:val="24"/>
      <w:szCs w:val="24"/>
      <w:shd w:val="clear" w:color="auto" w:fill="FFFFFF"/>
    </w:rPr>
  </w:style>
  <w:style w:type="paragraph" w:styleId="Innehll1">
    <w:name w:val="toc 1"/>
    <w:basedOn w:val="Normal"/>
    <w:next w:val="Normal"/>
    <w:autoRedefine/>
    <w:uiPriority w:val="39"/>
    <w:unhideWhenUsed/>
    <w:qFormat/>
    <w:rsid w:val="007F2BB1"/>
    <w:pPr>
      <w:tabs>
        <w:tab w:val="left" w:pos="851"/>
        <w:tab w:val="right" w:leader="dot" w:pos="9356"/>
      </w:tabs>
      <w:spacing w:before="120"/>
      <w:ind w:right="-1" w:hanging="709"/>
    </w:pPr>
    <w:rPr>
      <w:b/>
      <w:bCs/>
      <w:caps/>
      <w:noProof/>
      <w:color w:val="00B0F0"/>
      <w:spacing w:val="-2"/>
      <w:kern w:val="24"/>
      <w:sz w:val="22"/>
      <w:szCs w:val="22"/>
    </w:rPr>
  </w:style>
  <w:style w:type="character" w:customStyle="1" w:styleId="Lista2Char">
    <w:name w:val="Lista 2 Char"/>
    <w:link w:val="Lista2"/>
    <w:semiHidden/>
    <w:rsid w:val="000A7D3B"/>
    <w:rPr>
      <w:lang w:val="fr-FR" w:eastAsia="en-US"/>
    </w:rPr>
  </w:style>
  <w:style w:type="character" w:customStyle="1" w:styleId="NummerlistaChar">
    <w:name w:val="Nummerlista Char"/>
    <w:link w:val="Nummerlista"/>
    <w:rsid w:val="00161CA1"/>
    <w:rPr>
      <w:rFonts w:ascii="Arial" w:hAnsi="Arial"/>
      <w:b/>
      <w:color w:val="00B0F0"/>
      <w:sz w:val="24"/>
      <w:szCs w:val="24"/>
      <w:lang w:val="fr-FR"/>
    </w:rPr>
  </w:style>
  <w:style w:type="paragraph" w:styleId="Innehll2">
    <w:name w:val="toc 2"/>
    <w:basedOn w:val="Normal"/>
    <w:next w:val="Normal"/>
    <w:autoRedefine/>
    <w:uiPriority w:val="39"/>
    <w:unhideWhenUsed/>
    <w:qFormat/>
    <w:rsid w:val="00443ECE"/>
    <w:pPr>
      <w:tabs>
        <w:tab w:val="right" w:leader="dot" w:pos="9345"/>
      </w:tabs>
      <w:ind w:right="-1" w:hanging="709"/>
      <w:jc w:val="left"/>
    </w:pPr>
    <w:rPr>
      <w:noProof/>
    </w:rPr>
  </w:style>
  <w:style w:type="paragraph" w:customStyle="1" w:styleId="Default">
    <w:name w:val="Default"/>
    <w:rsid w:val="00CC6F8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CA" w:eastAsia="en-CA"/>
    </w:rPr>
  </w:style>
  <w:style w:type="character" w:customStyle="1" w:styleId="Rubrik3Char">
    <w:name w:val="Rubrik 3 Char"/>
    <w:link w:val="Rubrik3"/>
    <w:uiPriority w:val="9"/>
    <w:rsid w:val="000025A6"/>
    <w:rPr>
      <w:rFonts w:ascii="Arial" w:hAnsi="Arial" w:cs="Arial"/>
      <w:i/>
      <w:lang w:val="en-GB" w:eastAsia="en-US"/>
    </w:rPr>
  </w:style>
  <w:style w:type="paragraph" w:customStyle="1" w:styleId="ecxmsonormal">
    <w:name w:val="ecxmsonormal"/>
    <w:basedOn w:val="Normal"/>
    <w:rsid w:val="00C6776F"/>
    <w:pPr>
      <w:widowControl/>
      <w:spacing w:after="324"/>
      <w:ind w:left="0"/>
      <w:jc w:val="left"/>
    </w:pPr>
    <w:rPr>
      <w:rFonts w:ascii="Times New Roman" w:hAnsi="Times New Roman" w:cs="Times New Roman"/>
      <w:sz w:val="24"/>
      <w:szCs w:val="24"/>
      <w:lang w:val="de-AT" w:eastAsia="de-AT"/>
    </w:rPr>
  </w:style>
  <w:style w:type="paragraph" w:customStyle="1" w:styleId="Standaard1">
    <w:name w:val="Standaard1"/>
    <w:uiPriority w:val="99"/>
    <w:rsid w:val="00201423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table" w:styleId="Tabellrutnt">
    <w:name w:val="Table Grid"/>
    <w:basedOn w:val="Normaltabell"/>
    <w:uiPriority w:val="59"/>
    <w:rsid w:val="005300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l">
    <w:name w:val="il"/>
    <w:basedOn w:val="Standardstycketeckensnitt"/>
    <w:rsid w:val="00E440E9"/>
  </w:style>
  <w:style w:type="character" w:customStyle="1" w:styleId="Rubrik2Char">
    <w:name w:val="Rubrik 2 Char"/>
    <w:link w:val="Rubrik2"/>
    <w:rsid w:val="005A6492"/>
    <w:rPr>
      <w:rFonts w:ascii="Arial" w:hAnsi="Arial" w:cs="Arial"/>
      <w:caps/>
      <w:lang w:val="fr-FR" w:eastAsia="en-US"/>
    </w:rPr>
  </w:style>
  <w:style w:type="paragraph" w:styleId="Ingetavstnd">
    <w:name w:val="No Spacing"/>
    <w:uiPriority w:val="1"/>
    <w:qFormat/>
    <w:rsid w:val="00191DE3"/>
    <w:rPr>
      <w:rFonts w:ascii="Calibri" w:eastAsia="Calibri" w:hAnsi="Calibri"/>
      <w:sz w:val="22"/>
      <w:szCs w:val="22"/>
      <w:lang w:val="fr-FR" w:eastAsia="en-US"/>
    </w:rPr>
  </w:style>
  <w:style w:type="paragraph" w:customStyle="1" w:styleId="FAIHeader12ptBoldLightBlueCentered">
    <w:name w:val="FAI Header 12 pt Bold Light Blue Centered"/>
    <w:basedOn w:val="Normal"/>
    <w:autoRedefine/>
    <w:qFormat/>
    <w:rsid w:val="002D7CF9"/>
    <w:pPr>
      <w:widowControl/>
      <w:tabs>
        <w:tab w:val="left" w:pos="1134"/>
      </w:tabs>
      <w:spacing w:after="240"/>
      <w:ind w:left="0"/>
      <w:jc w:val="center"/>
    </w:pPr>
    <w:rPr>
      <w:rFonts w:cs="Times New Roman"/>
      <w:b/>
      <w:bCs/>
      <w:color w:val="00B0F0"/>
      <w:sz w:val="24"/>
      <w:lang w:val="fr-CH" w:eastAsia="fr-CH"/>
    </w:rPr>
  </w:style>
  <w:style w:type="paragraph" w:customStyle="1" w:styleId="FAIdocsubsubtitle">
    <w:name w:val="FAI doc subsubtitle"/>
    <w:basedOn w:val="Normal"/>
    <w:autoRedefine/>
    <w:qFormat/>
    <w:rsid w:val="002D7CF9"/>
    <w:pPr>
      <w:widowControl/>
      <w:tabs>
        <w:tab w:val="left" w:pos="1134"/>
      </w:tabs>
      <w:spacing w:before="120" w:after="120"/>
      <w:ind w:left="0"/>
    </w:pPr>
    <w:rPr>
      <w:rFonts w:cs="Times New Roman"/>
      <w:color w:val="00B0F0"/>
      <w:sz w:val="24"/>
      <w:lang w:val="fr-CH" w:eastAsia="fr-CH"/>
    </w:rPr>
  </w:style>
  <w:style w:type="character" w:customStyle="1" w:styleId="SidhuvudChar">
    <w:name w:val="Sidhuvud Char"/>
    <w:basedOn w:val="Standardstycketeckensnitt"/>
    <w:link w:val="Sidhuvud"/>
    <w:rsid w:val="002D7CF9"/>
    <w:rPr>
      <w:rFonts w:ascii="Arial" w:hAnsi="Arial" w:cs="Arial"/>
      <w:lang w:val="en-GB" w:eastAsia="en-US"/>
    </w:rPr>
  </w:style>
  <w:style w:type="character" w:customStyle="1" w:styleId="FAIdoctitle">
    <w:name w:val="FAI doc title"/>
    <w:basedOn w:val="Standardstycketeckensnitt"/>
    <w:qFormat/>
    <w:rsid w:val="002D7CF9"/>
    <w:rPr>
      <w:b/>
      <w:bCs/>
      <w:color w:val="00B0F0"/>
      <w:sz w:val="36"/>
    </w:rPr>
  </w:style>
  <w:style w:type="paragraph" w:customStyle="1" w:styleId="FAIdocsubtitle">
    <w:name w:val="FAI doc subtitle"/>
    <w:basedOn w:val="Normal"/>
    <w:autoRedefine/>
    <w:qFormat/>
    <w:rsid w:val="00280DFC"/>
    <w:pPr>
      <w:widowControl/>
      <w:tabs>
        <w:tab w:val="left" w:pos="1134"/>
      </w:tabs>
      <w:spacing w:before="120" w:after="120"/>
      <w:ind w:left="0"/>
    </w:pPr>
    <w:rPr>
      <w:rFonts w:cs="Times New Roman"/>
      <w:b/>
      <w:color w:val="00B0F0"/>
      <w:sz w:val="36"/>
      <w:szCs w:val="36"/>
      <w:lang w:eastAsia="fr-CH"/>
    </w:rPr>
  </w:style>
  <w:style w:type="paragraph" w:styleId="Innehll3">
    <w:name w:val="toc 3"/>
    <w:basedOn w:val="Normal"/>
    <w:next w:val="Normal"/>
    <w:autoRedefine/>
    <w:uiPriority w:val="39"/>
    <w:unhideWhenUsed/>
    <w:qFormat/>
    <w:rsid w:val="002D36D6"/>
    <w:pPr>
      <w:spacing w:after="100"/>
      <w:ind w:left="400"/>
    </w:pPr>
  </w:style>
  <w:style w:type="paragraph" w:customStyle="1" w:styleId="p2">
    <w:name w:val="p2"/>
    <w:basedOn w:val="Normal"/>
    <w:rsid w:val="00401777"/>
    <w:pPr>
      <w:widowControl/>
      <w:tabs>
        <w:tab w:val="left" w:pos="740"/>
      </w:tabs>
      <w:spacing w:after="120" w:line="240" w:lineRule="atLeast"/>
      <w:ind w:left="720" w:hanging="720"/>
    </w:pPr>
    <w:rPr>
      <w:sz w:val="24"/>
    </w:rPr>
  </w:style>
  <w:style w:type="paragraph" w:customStyle="1" w:styleId="p3">
    <w:name w:val="p3"/>
    <w:basedOn w:val="Normal"/>
    <w:rsid w:val="00401777"/>
    <w:pPr>
      <w:widowControl/>
      <w:tabs>
        <w:tab w:val="left" w:pos="740"/>
      </w:tabs>
      <w:spacing w:after="120" w:line="220" w:lineRule="atLeast"/>
      <w:ind w:left="700"/>
    </w:pPr>
    <w:rPr>
      <w:sz w:val="24"/>
    </w:rPr>
  </w:style>
  <w:style w:type="paragraph" w:customStyle="1" w:styleId="p4">
    <w:name w:val="p4"/>
    <w:basedOn w:val="Normal"/>
    <w:rsid w:val="00401777"/>
    <w:pPr>
      <w:widowControl/>
      <w:tabs>
        <w:tab w:val="left" w:pos="740"/>
        <w:tab w:val="left" w:pos="1460"/>
      </w:tabs>
      <w:spacing w:after="120" w:line="220" w:lineRule="atLeast"/>
      <w:ind w:hanging="720"/>
    </w:pPr>
    <w:rPr>
      <w:sz w:val="24"/>
    </w:rPr>
  </w:style>
  <w:style w:type="paragraph" w:customStyle="1" w:styleId="p6">
    <w:name w:val="p6"/>
    <w:basedOn w:val="Normal"/>
    <w:rsid w:val="00401777"/>
    <w:pPr>
      <w:widowControl/>
      <w:tabs>
        <w:tab w:val="left" w:pos="740"/>
      </w:tabs>
      <w:spacing w:after="120" w:line="220" w:lineRule="atLeast"/>
      <w:ind w:left="700"/>
    </w:pPr>
    <w:rPr>
      <w:sz w:val="24"/>
    </w:rPr>
  </w:style>
  <w:style w:type="paragraph" w:customStyle="1" w:styleId="t7">
    <w:name w:val="t7"/>
    <w:basedOn w:val="Normal"/>
    <w:rsid w:val="00401777"/>
    <w:pPr>
      <w:widowControl/>
      <w:spacing w:after="120" w:line="240" w:lineRule="atLeast"/>
    </w:pPr>
    <w:rPr>
      <w:sz w:val="24"/>
    </w:rPr>
  </w:style>
  <w:style w:type="paragraph" w:customStyle="1" w:styleId="p10">
    <w:name w:val="p10"/>
    <w:basedOn w:val="Normal"/>
    <w:rsid w:val="00401777"/>
    <w:pPr>
      <w:widowControl/>
      <w:tabs>
        <w:tab w:val="left" w:pos="720"/>
      </w:tabs>
      <w:spacing w:after="120" w:line="240" w:lineRule="atLeast"/>
    </w:pPr>
    <w:rPr>
      <w:sz w:val="24"/>
    </w:rPr>
  </w:style>
  <w:style w:type="paragraph" w:customStyle="1" w:styleId="c1">
    <w:name w:val="c1"/>
    <w:basedOn w:val="Normal"/>
    <w:rsid w:val="00401777"/>
    <w:pPr>
      <w:widowControl/>
      <w:spacing w:after="120" w:line="240" w:lineRule="atLeast"/>
      <w:jc w:val="center"/>
    </w:pPr>
    <w:rPr>
      <w:sz w:val="24"/>
    </w:rPr>
  </w:style>
  <w:style w:type="paragraph" w:customStyle="1" w:styleId="p9">
    <w:name w:val="p9"/>
    <w:basedOn w:val="Normal"/>
    <w:rsid w:val="00401777"/>
    <w:pPr>
      <w:widowControl/>
      <w:tabs>
        <w:tab w:val="left" w:pos="720"/>
      </w:tabs>
      <w:spacing w:after="120" w:line="240" w:lineRule="atLeast"/>
    </w:pPr>
    <w:rPr>
      <w:sz w:val="24"/>
    </w:rPr>
  </w:style>
  <w:style w:type="paragraph" w:customStyle="1" w:styleId="p13">
    <w:name w:val="p13"/>
    <w:basedOn w:val="Normal"/>
    <w:rsid w:val="00401777"/>
    <w:pPr>
      <w:widowControl/>
      <w:tabs>
        <w:tab w:val="left" w:pos="720"/>
      </w:tabs>
      <w:spacing w:after="120" w:line="220" w:lineRule="atLeast"/>
    </w:pPr>
    <w:rPr>
      <w:sz w:val="24"/>
    </w:rPr>
  </w:style>
  <w:style w:type="paragraph" w:customStyle="1" w:styleId="p14">
    <w:name w:val="p14"/>
    <w:basedOn w:val="Normal"/>
    <w:rsid w:val="00401777"/>
    <w:pPr>
      <w:widowControl/>
      <w:tabs>
        <w:tab w:val="left" w:pos="740"/>
        <w:tab w:val="left" w:pos="1460"/>
      </w:tabs>
      <w:spacing w:after="120" w:line="220" w:lineRule="atLeast"/>
      <w:ind w:hanging="720"/>
    </w:pPr>
    <w:rPr>
      <w:sz w:val="24"/>
    </w:rPr>
  </w:style>
  <w:style w:type="paragraph" w:customStyle="1" w:styleId="p15">
    <w:name w:val="p15"/>
    <w:basedOn w:val="Normal"/>
    <w:rsid w:val="00401777"/>
    <w:pPr>
      <w:widowControl/>
      <w:tabs>
        <w:tab w:val="left" w:pos="740"/>
      </w:tabs>
      <w:spacing w:after="120" w:line="220" w:lineRule="atLeast"/>
      <w:ind w:left="700"/>
    </w:pPr>
    <w:rPr>
      <w:sz w:val="24"/>
    </w:rPr>
  </w:style>
  <w:style w:type="paragraph" w:customStyle="1" w:styleId="p17">
    <w:name w:val="p17"/>
    <w:basedOn w:val="Normal"/>
    <w:rsid w:val="00401777"/>
    <w:pPr>
      <w:widowControl/>
      <w:tabs>
        <w:tab w:val="left" w:pos="740"/>
      </w:tabs>
      <w:spacing w:after="120" w:line="220" w:lineRule="atLeast"/>
      <w:ind w:left="720" w:hanging="720"/>
    </w:pPr>
    <w:rPr>
      <w:sz w:val="24"/>
    </w:rPr>
  </w:style>
  <w:style w:type="paragraph" w:customStyle="1" w:styleId="Textedebulles1">
    <w:name w:val="Texte de bulles1"/>
    <w:basedOn w:val="Normal"/>
    <w:semiHidden/>
    <w:rsid w:val="00401777"/>
    <w:pPr>
      <w:widowControl/>
      <w:spacing w:after="120"/>
    </w:pPr>
    <w:rPr>
      <w:rFonts w:ascii="Tahoma" w:hAnsi="Tahoma" w:cs="Tahoma"/>
      <w:sz w:val="16"/>
      <w:szCs w:val="16"/>
      <w:lang w:val="en-US"/>
    </w:rPr>
  </w:style>
  <w:style w:type="paragraph" w:customStyle="1" w:styleId="p31">
    <w:name w:val="p31"/>
    <w:basedOn w:val="Normal"/>
    <w:rsid w:val="00401777"/>
    <w:pPr>
      <w:tabs>
        <w:tab w:val="left" w:pos="740"/>
      </w:tabs>
      <w:spacing w:after="120" w:line="260" w:lineRule="auto"/>
      <w:ind w:left="720" w:hanging="720"/>
    </w:pPr>
    <w:rPr>
      <w:sz w:val="24"/>
    </w:rPr>
  </w:style>
  <w:style w:type="paragraph" w:customStyle="1" w:styleId="p28">
    <w:name w:val="p28"/>
    <w:basedOn w:val="Normal"/>
    <w:rsid w:val="00401777"/>
    <w:pPr>
      <w:tabs>
        <w:tab w:val="left" w:pos="740"/>
      </w:tabs>
      <w:spacing w:after="120"/>
      <w:ind w:left="720" w:hanging="720"/>
    </w:pPr>
    <w:rPr>
      <w:sz w:val="24"/>
    </w:rPr>
  </w:style>
  <w:style w:type="character" w:customStyle="1" w:styleId="BallongtextChar">
    <w:name w:val="Ballongtext Char"/>
    <w:link w:val="Ballongtext"/>
    <w:uiPriority w:val="99"/>
    <w:semiHidden/>
    <w:rsid w:val="00401777"/>
    <w:rPr>
      <w:rFonts w:ascii="Tahoma" w:hAnsi="Tahoma" w:cs="Tahoma"/>
      <w:sz w:val="16"/>
      <w:szCs w:val="16"/>
      <w:lang w:val="en-GB" w:eastAsia="en-US"/>
    </w:rPr>
  </w:style>
  <w:style w:type="character" w:customStyle="1" w:styleId="Rubrik4Char">
    <w:name w:val="Rubrik 4 Char"/>
    <w:link w:val="Rubrik4"/>
    <w:uiPriority w:val="9"/>
    <w:rsid w:val="00401777"/>
    <w:rPr>
      <w:rFonts w:ascii="Arial" w:hAnsi="Arial" w:cs="Arial"/>
      <w:sz w:val="24"/>
      <w:u w:val="single"/>
      <w:lang w:val="en-GB" w:eastAsia="en-US"/>
    </w:rPr>
  </w:style>
  <w:style w:type="character" w:customStyle="1" w:styleId="Rubrik5Char">
    <w:name w:val="Rubrik 5 Char"/>
    <w:link w:val="Rubrik5"/>
    <w:uiPriority w:val="9"/>
    <w:rsid w:val="00401777"/>
    <w:rPr>
      <w:rFonts w:ascii="Arial" w:hAnsi="Arial" w:cs="Arial"/>
      <w:b/>
      <w:lang w:val="en-GB" w:eastAsia="en-US"/>
    </w:rPr>
  </w:style>
  <w:style w:type="character" w:customStyle="1" w:styleId="Rubrik6Char">
    <w:name w:val="Rubrik 6 Char"/>
    <w:link w:val="Rubrik6"/>
    <w:uiPriority w:val="9"/>
    <w:rsid w:val="00401777"/>
    <w:rPr>
      <w:rFonts w:ascii="Arial" w:hAnsi="Arial" w:cs="Arial"/>
      <w:u w:val="single"/>
      <w:lang w:val="en-GB" w:eastAsia="en-US"/>
    </w:rPr>
  </w:style>
  <w:style w:type="character" w:customStyle="1" w:styleId="Rubrik7Char">
    <w:name w:val="Rubrik 7 Char"/>
    <w:link w:val="Rubrik7"/>
    <w:uiPriority w:val="9"/>
    <w:rsid w:val="00401777"/>
    <w:rPr>
      <w:rFonts w:ascii="Arial" w:hAnsi="Arial" w:cs="Arial"/>
      <w:i/>
      <w:lang w:val="en-GB" w:eastAsia="en-US"/>
    </w:rPr>
  </w:style>
  <w:style w:type="character" w:customStyle="1" w:styleId="Rubrik8Char">
    <w:name w:val="Rubrik 8 Char"/>
    <w:link w:val="Rubrik8"/>
    <w:uiPriority w:val="9"/>
    <w:rsid w:val="00401777"/>
    <w:rPr>
      <w:rFonts w:ascii="Arial" w:hAnsi="Arial" w:cs="Arial"/>
      <w:i/>
      <w:lang w:val="en-GB" w:eastAsia="en-US"/>
    </w:rPr>
  </w:style>
  <w:style w:type="paragraph" w:customStyle="1" w:styleId="TOCHeading1">
    <w:name w:val="TOC Heading1"/>
    <w:basedOn w:val="Rubrik1"/>
    <w:next w:val="Normal"/>
    <w:uiPriority w:val="39"/>
    <w:qFormat/>
    <w:rsid w:val="00401777"/>
    <w:pPr>
      <w:keepNext/>
      <w:keepLines/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Times New Roman"/>
      <w:bCs/>
      <w:color w:val="365F91"/>
      <w:sz w:val="28"/>
      <w:szCs w:val="28"/>
      <w:lang w:val="sv-SE"/>
    </w:rPr>
  </w:style>
  <w:style w:type="character" w:customStyle="1" w:styleId="RubrikChar">
    <w:name w:val="Rubrik Char"/>
    <w:link w:val="Rubrik"/>
    <w:rsid w:val="00401777"/>
    <w:rPr>
      <w:rFonts w:ascii="Arial" w:hAnsi="Arial" w:cs="Arial"/>
      <w:b/>
      <w:kern w:val="28"/>
      <w:sz w:val="32"/>
      <w:lang w:val="en-GB" w:eastAsia="en-US"/>
    </w:rPr>
  </w:style>
  <w:style w:type="paragraph" w:styleId="Liststycke">
    <w:name w:val="List Paragraph"/>
    <w:basedOn w:val="Normal"/>
    <w:uiPriority w:val="34"/>
    <w:qFormat/>
    <w:rsid w:val="00401777"/>
    <w:pPr>
      <w:widowControl/>
      <w:spacing w:after="120"/>
      <w:ind w:left="720"/>
      <w:contextualSpacing/>
    </w:pPr>
    <w:rPr>
      <w:lang w:val="en-US"/>
    </w:rPr>
  </w:style>
  <w:style w:type="paragraph" w:customStyle="1" w:styleId="Numberedlist">
    <w:name w:val="Numbered list"/>
    <w:basedOn w:val="Normal"/>
    <w:link w:val="NumberedlistChar"/>
    <w:qFormat/>
    <w:rsid w:val="00104FE1"/>
    <w:pPr>
      <w:tabs>
        <w:tab w:val="left" w:pos="709"/>
      </w:tabs>
      <w:suppressAutoHyphens/>
      <w:ind w:hanging="709"/>
    </w:pPr>
    <w:rPr>
      <w:rFonts w:eastAsia="Arial Unicode MS"/>
      <w:kern w:val="1"/>
      <w:lang w:eastAsia="hi-IN" w:bidi="hi-IN"/>
    </w:rPr>
  </w:style>
  <w:style w:type="character" w:customStyle="1" w:styleId="NumberedlistChar">
    <w:name w:val="Numbered list Char"/>
    <w:link w:val="Numberedlist"/>
    <w:rsid w:val="00104FE1"/>
    <w:rPr>
      <w:rFonts w:ascii="Arial" w:eastAsia="Arial Unicode MS" w:hAnsi="Arial" w:cs="Arial"/>
      <w:kern w:val="1"/>
      <w:lang w:val="en-GB" w:eastAsia="hi-IN" w:bidi="hi-IN"/>
    </w:rPr>
  </w:style>
  <w:style w:type="character" w:customStyle="1" w:styleId="SidfotChar">
    <w:name w:val="Sidfot Char"/>
    <w:link w:val="Sidfot"/>
    <w:rsid w:val="00BC725A"/>
    <w:rPr>
      <w:rFonts w:ascii="Arial" w:hAnsi="Arial" w:cs="Arial"/>
      <w:lang w:val="en-GB" w:eastAsia="en-US"/>
    </w:rPr>
  </w:style>
  <w:style w:type="character" w:styleId="AnvndHyperlnk">
    <w:name w:val="FollowedHyperlink"/>
    <w:basedOn w:val="Standardstycketeckensnitt"/>
    <w:uiPriority w:val="99"/>
    <w:semiHidden/>
    <w:unhideWhenUsed/>
    <w:rsid w:val="00F1606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66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19267">
              <w:marLeft w:val="7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double" w:sz="4" w:space="4" w:color="auto"/>
              </w:divBdr>
            </w:div>
          </w:divsChild>
        </w:div>
      </w:divsChild>
    </w:div>
    <w:div w:id="7305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16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6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5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4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0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76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6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332024">
          <w:blockQuote w:val="1"/>
          <w:marLeft w:val="68"/>
          <w:marRight w:val="720"/>
          <w:marTop w:val="100"/>
          <w:marBottom w:val="100"/>
          <w:divBdr>
            <w:top w:val="none" w:sz="0" w:space="0" w:color="auto"/>
            <w:left w:val="single" w:sz="12" w:space="3" w:color="FF0000"/>
            <w:bottom w:val="none" w:sz="0" w:space="0" w:color="auto"/>
            <w:right w:val="none" w:sz="0" w:space="0" w:color="auto"/>
          </w:divBdr>
        </w:div>
      </w:divsChild>
    </w:div>
    <w:div w:id="1959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5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25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547181">
                  <w:marLeft w:val="150"/>
                  <w:marRight w:val="75"/>
                  <w:marTop w:val="150"/>
                  <w:marBottom w:val="75"/>
                  <w:divBdr>
                    <w:top w:val="none" w:sz="0" w:space="0" w:color="auto"/>
                    <w:left w:val="single" w:sz="12" w:space="8" w:color="C3D9E5"/>
                    <w:bottom w:val="none" w:sz="0" w:space="0" w:color="auto"/>
                    <w:right w:val="none" w:sz="0" w:space="0" w:color="auto"/>
                  </w:divBdr>
                  <w:divsChild>
                    <w:div w:id="170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115971">
                          <w:blockQuote w:val="1"/>
                          <w:marLeft w:val="75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single" w:sz="12" w:space="4" w:color="000000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48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073059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384662">
                                      <w:marLeft w:val="150"/>
                                      <w:marRight w:val="75"/>
                                      <w:marTop w:val="15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12" w:space="8" w:color="C3D9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653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611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3504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0912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0626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9445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9564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7897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872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6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7521B1-EEF2-6943-97C2-49FBF0F4A04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282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Oslovení</vt:lpstr>
      </vt:variant>
      <vt:variant>
        <vt:i4>1</vt:i4>
      </vt:variant>
    </vt:vector>
  </HeadingPairs>
  <TitlesOfParts>
    <vt:vector size="1" baseType="lpstr">
      <vt:lpstr>FAI Sporting Code - Section 5</vt:lpstr>
    </vt:vector>
  </TitlesOfParts>
  <Company/>
  <LinksUpToDate>false</LinksUpToDate>
  <CharactersWithSpaces>1778</CharactersWithSpaces>
  <SharedDoc>false</SharedDoc>
  <HLinks>
    <vt:vector size="258" baseType="variant">
      <vt:variant>
        <vt:i4>1507387</vt:i4>
      </vt:variant>
      <vt:variant>
        <vt:i4>250</vt:i4>
      </vt:variant>
      <vt:variant>
        <vt:i4>0</vt:i4>
      </vt:variant>
      <vt:variant>
        <vt:i4>5</vt:i4>
      </vt:variant>
      <vt:variant>
        <vt:lpwstr/>
      </vt:variant>
      <vt:variant>
        <vt:lpwstr>_Toc381218828</vt:lpwstr>
      </vt:variant>
      <vt:variant>
        <vt:i4>1507387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_Toc381218827</vt:lpwstr>
      </vt:variant>
      <vt:variant>
        <vt:i4>1507387</vt:i4>
      </vt:variant>
      <vt:variant>
        <vt:i4>238</vt:i4>
      </vt:variant>
      <vt:variant>
        <vt:i4>0</vt:i4>
      </vt:variant>
      <vt:variant>
        <vt:i4>5</vt:i4>
      </vt:variant>
      <vt:variant>
        <vt:lpwstr/>
      </vt:variant>
      <vt:variant>
        <vt:lpwstr>_Toc381218826</vt:lpwstr>
      </vt:variant>
      <vt:variant>
        <vt:i4>1507387</vt:i4>
      </vt:variant>
      <vt:variant>
        <vt:i4>232</vt:i4>
      </vt:variant>
      <vt:variant>
        <vt:i4>0</vt:i4>
      </vt:variant>
      <vt:variant>
        <vt:i4>5</vt:i4>
      </vt:variant>
      <vt:variant>
        <vt:lpwstr/>
      </vt:variant>
      <vt:variant>
        <vt:lpwstr>_Toc381218825</vt:lpwstr>
      </vt:variant>
      <vt:variant>
        <vt:i4>1507387</vt:i4>
      </vt:variant>
      <vt:variant>
        <vt:i4>226</vt:i4>
      </vt:variant>
      <vt:variant>
        <vt:i4>0</vt:i4>
      </vt:variant>
      <vt:variant>
        <vt:i4>5</vt:i4>
      </vt:variant>
      <vt:variant>
        <vt:lpwstr/>
      </vt:variant>
      <vt:variant>
        <vt:lpwstr>_Toc381218824</vt:lpwstr>
      </vt:variant>
      <vt:variant>
        <vt:i4>1507387</vt:i4>
      </vt:variant>
      <vt:variant>
        <vt:i4>220</vt:i4>
      </vt:variant>
      <vt:variant>
        <vt:i4>0</vt:i4>
      </vt:variant>
      <vt:variant>
        <vt:i4>5</vt:i4>
      </vt:variant>
      <vt:variant>
        <vt:lpwstr/>
      </vt:variant>
      <vt:variant>
        <vt:lpwstr>_Toc381218823</vt:lpwstr>
      </vt:variant>
      <vt:variant>
        <vt:i4>1507387</vt:i4>
      </vt:variant>
      <vt:variant>
        <vt:i4>214</vt:i4>
      </vt:variant>
      <vt:variant>
        <vt:i4>0</vt:i4>
      </vt:variant>
      <vt:variant>
        <vt:i4>5</vt:i4>
      </vt:variant>
      <vt:variant>
        <vt:lpwstr/>
      </vt:variant>
      <vt:variant>
        <vt:lpwstr>_Toc381218822</vt:lpwstr>
      </vt:variant>
      <vt:variant>
        <vt:i4>1507387</vt:i4>
      </vt:variant>
      <vt:variant>
        <vt:i4>208</vt:i4>
      </vt:variant>
      <vt:variant>
        <vt:i4>0</vt:i4>
      </vt:variant>
      <vt:variant>
        <vt:i4>5</vt:i4>
      </vt:variant>
      <vt:variant>
        <vt:lpwstr/>
      </vt:variant>
      <vt:variant>
        <vt:lpwstr>_Toc381218821</vt:lpwstr>
      </vt:variant>
      <vt:variant>
        <vt:i4>1507387</vt:i4>
      </vt:variant>
      <vt:variant>
        <vt:i4>202</vt:i4>
      </vt:variant>
      <vt:variant>
        <vt:i4>0</vt:i4>
      </vt:variant>
      <vt:variant>
        <vt:i4>5</vt:i4>
      </vt:variant>
      <vt:variant>
        <vt:lpwstr/>
      </vt:variant>
      <vt:variant>
        <vt:lpwstr>_Toc381218820</vt:lpwstr>
      </vt:variant>
      <vt:variant>
        <vt:i4>1310779</vt:i4>
      </vt:variant>
      <vt:variant>
        <vt:i4>196</vt:i4>
      </vt:variant>
      <vt:variant>
        <vt:i4>0</vt:i4>
      </vt:variant>
      <vt:variant>
        <vt:i4>5</vt:i4>
      </vt:variant>
      <vt:variant>
        <vt:lpwstr/>
      </vt:variant>
      <vt:variant>
        <vt:lpwstr>_Toc381218819</vt:lpwstr>
      </vt:variant>
      <vt:variant>
        <vt:i4>1310779</vt:i4>
      </vt:variant>
      <vt:variant>
        <vt:i4>190</vt:i4>
      </vt:variant>
      <vt:variant>
        <vt:i4>0</vt:i4>
      </vt:variant>
      <vt:variant>
        <vt:i4>5</vt:i4>
      </vt:variant>
      <vt:variant>
        <vt:lpwstr/>
      </vt:variant>
      <vt:variant>
        <vt:lpwstr>_Toc381218818</vt:lpwstr>
      </vt:variant>
      <vt:variant>
        <vt:i4>1310779</vt:i4>
      </vt:variant>
      <vt:variant>
        <vt:i4>184</vt:i4>
      </vt:variant>
      <vt:variant>
        <vt:i4>0</vt:i4>
      </vt:variant>
      <vt:variant>
        <vt:i4>5</vt:i4>
      </vt:variant>
      <vt:variant>
        <vt:lpwstr/>
      </vt:variant>
      <vt:variant>
        <vt:lpwstr>_Toc381218817</vt:lpwstr>
      </vt:variant>
      <vt:variant>
        <vt:i4>1310779</vt:i4>
      </vt:variant>
      <vt:variant>
        <vt:i4>178</vt:i4>
      </vt:variant>
      <vt:variant>
        <vt:i4>0</vt:i4>
      </vt:variant>
      <vt:variant>
        <vt:i4>5</vt:i4>
      </vt:variant>
      <vt:variant>
        <vt:lpwstr/>
      </vt:variant>
      <vt:variant>
        <vt:lpwstr>_Toc381218816</vt:lpwstr>
      </vt:variant>
      <vt:variant>
        <vt:i4>1310779</vt:i4>
      </vt:variant>
      <vt:variant>
        <vt:i4>172</vt:i4>
      </vt:variant>
      <vt:variant>
        <vt:i4>0</vt:i4>
      </vt:variant>
      <vt:variant>
        <vt:i4>5</vt:i4>
      </vt:variant>
      <vt:variant>
        <vt:lpwstr/>
      </vt:variant>
      <vt:variant>
        <vt:lpwstr>_Toc381218815</vt:lpwstr>
      </vt:variant>
      <vt:variant>
        <vt:i4>1310779</vt:i4>
      </vt:variant>
      <vt:variant>
        <vt:i4>166</vt:i4>
      </vt:variant>
      <vt:variant>
        <vt:i4>0</vt:i4>
      </vt:variant>
      <vt:variant>
        <vt:i4>5</vt:i4>
      </vt:variant>
      <vt:variant>
        <vt:lpwstr/>
      </vt:variant>
      <vt:variant>
        <vt:lpwstr>_Toc381218814</vt:lpwstr>
      </vt:variant>
      <vt:variant>
        <vt:i4>1310779</vt:i4>
      </vt:variant>
      <vt:variant>
        <vt:i4>160</vt:i4>
      </vt:variant>
      <vt:variant>
        <vt:i4>0</vt:i4>
      </vt:variant>
      <vt:variant>
        <vt:i4>5</vt:i4>
      </vt:variant>
      <vt:variant>
        <vt:lpwstr/>
      </vt:variant>
      <vt:variant>
        <vt:lpwstr>_Toc381218813</vt:lpwstr>
      </vt:variant>
      <vt:variant>
        <vt:i4>1310779</vt:i4>
      </vt:variant>
      <vt:variant>
        <vt:i4>157</vt:i4>
      </vt:variant>
      <vt:variant>
        <vt:i4>0</vt:i4>
      </vt:variant>
      <vt:variant>
        <vt:i4>5</vt:i4>
      </vt:variant>
      <vt:variant>
        <vt:lpwstr/>
      </vt:variant>
      <vt:variant>
        <vt:lpwstr>_Toc381218812</vt:lpwstr>
      </vt:variant>
      <vt:variant>
        <vt:i4>1310779</vt:i4>
      </vt:variant>
      <vt:variant>
        <vt:i4>151</vt:i4>
      </vt:variant>
      <vt:variant>
        <vt:i4>0</vt:i4>
      </vt:variant>
      <vt:variant>
        <vt:i4>5</vt:i4>
      </vt:variant>
      <vt:variant>
        <vt:lpwstr/>
      </vt:variant>
      <vt:variant>
        <vt:lpwstr>_Toc381218811</vt:lpwstr>
      </vt:variant>
      <vt:variant>
        <vt:i4>1310779</vt:i4>
      </vt:variant>
      <vt:variant>
        <vt:i4>145</vt:i4>
      </vt:variant>
      <vt:variant>
        <vt:i4>0</vt:i4>
      </vt:variant>
      <vt:variant>
        <vt:i4>5</vt:i4>
      </vt:variant>
      <vt:variant>
        <vt:lpwstr/>
      </vt:variant>
      <vt:variant>
        <vt:lpwstr>_Toc381218810</vt:lpwstr>
      </vt:variant>
      <vt:variant>
        <vt:i4>1376315</vt:i4>
      </vt:variant>
      <vt:variant>
        <vt:i4>139</vt:i4>
      </vt:variant>
      <vt:variant>
        <vt:i4>0</vt:i4>
      </vt:variant>
      <vt:variant>
        <vt:i4>5</vt:i4>
      </vt:variant>
      <vt:variant>
        <vt:lpwstr/>
      </vt:variant>
      <vt:variant>
        <vt:lpwstr>_Toc381218809</vt:lpwstr>
      </vt:variant>
      <vt:variant>
        <vt:i4>1376315</vt:i4>
      </vt:variant>
      <vt:variant>
        <vt:i4>133</vt:i4>
      </vt:variant>
      <vt:variant>
        <vt:i4>0</vt:i4>
      </vt:variant>
      <vt:variant>
        <vt:i4>5</vt:i4>
      </vt:variant>
      <vt:variant>
        <vt:lpwstr/>
      </vt:variant>
      <vt:variant>
        <vt:lpwstr>_Toc381218808</vt:lpwstr>
      </vt:variant>
      <vt:variant>
        <vt:i4>1376315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_Toc381218807</vt:lpwstr>
      </vt:variant>
      <vt:variant>
        <vt:i4>1376315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_Toc381218806</vt:lpwstr>
      </vt:variant>
      <vt:variant>
        <vt:i4>1376315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_Toc381218805</vt:lpwstr>
      </vt:variant>
      <vt:variant>
        <vt:i4>1376315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_Toc381218804</vt:lpwstr>
      </vt:variant>
      <vt:variant>
        <vt:i4>1376315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_Toc381218803</vt:lpwstr>
      </vt:variant>
      <vt:variant>
        <vt:i4>1376315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_Toc381218802</vt:lpwstr>
      </vt:variant>
      <vt:variant>
        <vt:i4>1376315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_Toc381218801</vt:lpwstr>
      </vt:variant>
      <vt:variant>
        <vt:i4>1376315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_Toc381218800</vt:lpwstr>
      </vt:variant>
      <vt:variant>
        <vt:i4>1835060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_Toc381218799</vt:lpwstr>
      </vt:variant>
      <vt:variant>
        <vt:i4>1835060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_Toc381218798</vt:lpwstr>
      </vt:variant>
      <vt:variant>
        <vt:i4>1835060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_Toc381218797</vt:lpwstr>
      </vt:variant>
      <vt:variant>
        <vt:i4>1835060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_Toc381218796</vt:lpwstr>
      </vt:variant>
      <vt:variant>
        <vt:i4>1835060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_Toc381218795</vt:lpwstr>
      </vt:variant>
      <vt:variant>
        <vt:i4>1835060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_Toc381218794</vt:lpwstr>
      </vt:variant>
      <vt:variant>
        <vt:i4>1835060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_Toc381218793</vt:lpwstr>
      </vt:variant>
      <vt:variant>
        <vt:i4>1835060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_Toc381218792</vt:lpwstr>
      </vt:variant>
      <vt:variant>
        <vt:i4>1835060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_Toc381218791</vt:lpwstr>
      </vt:variant>
      <vt:variant>
        <vt:i4>1835060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_Toc381218790</vt:lpwstr>
      </vt:variant>
      <vt:variant>
        <vt:i4>1900596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_Toc381218789</vt:lpwstr>
      </vt:variant>
      <vt:variant>
        <vt:i4>1900596</vt:i4>
      </vt:variant>
      <vt:variant>
        <vt:i4>16</vt:i4>
      </vt:variant>
      <vt:variant>
        <vt:i4>0</vt:i4>
      </vt:variant>
      <vt:variant>
        <vt:i4>5</vt:i4>
      </vt:variant>
      <vt:variant>
        <vt:lpwstr/>
      </vt:variant>
      <vt:variant>
        <vt:lpwstr>_Toc381218788</vt:lpwstr>
      </vt:variant>
      <vt:variant>
        <vt:i4>1900596</vt:i4>
      </vt:variant>
      <vt:variant>
        <vt:i4>10</vt:i4>
      </vt:variant>
      <vt:variant>
        <vt:i4>0</vt:i4>
      </vt:variant>
      <vt:variant>
        <vt:i4>5</vt:i4>
      </vt:variant>
      <vt:variant>
        <vt:lpwstr/>
      </vt:variant>
      <vt:variant>
        <vt:lpwstr>_Toc381218787</vt:lpwstr>
      </vt:variant>
      <vt:variant>
        <vt:i4>1900596</vt:i4>
      </vt:variant>
      <vt:variant>
        <vt:i4>4</vt:i4>
      </vt:variant>
      <vt:variant>
        <vt:i4>0</vt:i4>
      </vt:variant>
      <vt:variant>
        <vt:i4>5</vt:i4>
      </vt:variant>
      <vt:variant>
        <vt:lpwstr/>
      </vt:variant>
      <vt:variant>
        <vt:lpwstr>_Toc381218786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FAI Sporting Code - Section 5</dc:title>
  <dc:creator>IPC Rules and Regulations Committee</dc:creator>
  <cp:lastModifiedBy>Elisabet Mikaelsson</cp:lastModifiedBy>
  <cp:revision>18</cp:revision>
  <cp:lastPrinted>2019-03-06T08:12:00Z</cp:lastPrinted>
  <dcterms:created xsi:type="dcterms:W3CDTF">2021-08-01T13:09:00Z</dcterms:created>
  <dcterms:modified xsi:type="dcterms:W3CDTF">2021-08-19T08:21:00Z</dcterms:modified>
</cp:coreProperties>
</file>